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E4D22" w:rsidRDefault="005F0B00" w:rsidP="009E4D22">
      <w:pPr>
        <w:ind w:left="-567"/>
        <w:rPr>
          <w:b/>
          <w:sz w:val="24"/>
          <w:szCs w:val="24"/>
        </w:rPr>
      </w:pPr>
      <w:r>
        <w:rPr>
          <w:b/>
          <w:noProof/>
          <w:sz w:val="24"/>
          <w:szCs w:val="24"/>
        </w:rPr>
        <w:pict>
          <v:shapetype id="_x0000_t202" coordsize="21600,21600" o:spt="202" path="m,l,21600r21600,l21600,xe">
            <v:stroke joinstyle="miter"/>
            <v:path gradientshapeok="t" o:connecttype="rect"/>
          </v:shapetype>
          <v:shape id="Casella di testo 20" o:spid="_x0000_s1026" type="#_x0000_t202" style="position:absolute;left:0;text-align:left;margin-left:-3.15pt;margin-top:2.7pt;width:476.9pt;height:74.9pt;z-index:2516679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" fillcolor="white [3201]" stroked="f" strokeweight=".5pt">
            <v:textbox>
              <w:txbxContent>
                <w:p w:rsidR="004B4FD9" w:rsidRDefault="004B4FD9" w:rsidP="009E4D22">
                  <w:r>
                    <w:t xml:space="preserve">      </w:t>
                  </w:r>
                  <w:r>
                    <w:rPr>
                      <w:noProof/>
                    </w:rPr>
                    <w:drawing>
                      <wp:inline distT="0" distB="0" distL="0" distR="0">
                        <wp:extent cx="833933" cy="707227"/>
                        <wp:effectExtent l="0" t="0" r="4445"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3777" cy="707095"/>
                                </a:xfrm>
                                <a:prstGeom prst="rect">
                                  <a:avLst/>
                                </a:prstGeom>
                                <a:noFill/>
                                <a:ln>
                                  <a:noFill/>
                                </a:ln>
                              </pic:spPr>
                            </pic:pic>
                          </a:graphicData>
                        </a:graphic>
                      </wp:inline>
                    </w:drawing>
                  </w:r>
                  <w:r>
                    <w:t xml:space="preserve">               </w:t>
                  </w:r>
                  <w:r w:rsidR="00583760">
                    <w:t xml:space="preserve">   </w:t>
                  </w:r>
                  <w:r>
                    <w:t xml:space="preserve">       </w:t>
                  </w:r>
                  <w:r>
                    <w:rPr>
                      <w:noProof/>
                    </w:rPr>
                    <w:drawing>
                      <wp:inline distT="0" distB="0" distL="0" distR="0">
                        <wp:extent cx="907215" cy="716890"/>
                        <wp:effectExtent l="0" t="0" r="7620" b="7620"/>
                        <wp:docPr id="25" name="Immagine 2" descr="Logo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Leader"/>
                                <pic:cNvPicPr>
                                  <a:picLocks noChangeAspect="1" noChangeArrowheads="1"/>
                                </pic:cNvPicPr>
                              </pic:nvPicPr>
                              <pic:blipFill>
                                <a:blip r:embed="rId8"/>
                                <a:srcRect/>
                                <a:stretch>
                                  <a:fillRect/>
                                </a:stretch>
                              </pic:blipFill>
                              <pic:spPr bwMode="auto">
                                <a:xfrm>
                                  <a:off x="0" y="0"/>
                                  <a:ext cx="907551" cy="717155"/>
                                </a:xfrm>
                                <a:prstGeom prst="rect">
                                  <a:avLst/>
                                </a:prstGeom>
                                <a:noFill/>
                                <a:ln w="9525">
                                  <a:noFill/>
                                  <a:miter lim="800000"/>
                                  <a:headEnd/>
                                  <a:tailEnd/>
                                </a:ln>
                              </pic:spPr>
                            </pic:pic>
                          </a:graphicData>
                        </a:graphic>
                      </wp:inline>
                    </w:drawing>
                  </w:r>
                  <w:r>
                    <w:t xml:space="preserve">             </w:t>
                  </w:r>
                  <w:r w:rsidR="00583760">
                    <w:t xml:space="preserve">   </w:t>
                  </w:r>
                  <w:r>
                    <w:t xml:space="preserve">     </w:t>
                  </w:r>
                  <w:r>
                    <w:rPr>
                      <w:noProof/>
                    </w:rPr>
                    <w:drawing>
                      <wp:inline distT="0" distB="0" distL="0" distR="0">
                        <wp:extent cx="743686" cy="804672"/>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srcRect/>
                                <a:stretch>
                                  <a:fillRect/>
                                </a:stretch>
                              </pic:blipFill>
                              <pic:spPr bwMode="auto">
                                <a:xfrm>
                                  <a:off x="0" y="0"/>
                                  <a:ext cx="744360" cy="805401"/>
                                </a:xfrm>
                                <a:prstGeom prst="rect">
                                  <a:avLst/>
                                </a:prstGeom>
                                <a:noFill/>
                                <a:ln w="9525">
                                  <a:noFill/>
                                  <a:miter lim="800000"/>
                                  <a:headEnd/>
                                  <a:tailEnd/>
                                </a:ln>
                              </pic:spPr>
                            </pic:pic>
                          </a:graphicData>
                        </a:graphic>
                      </wp:inline>
                    </w:drawing>
                  </w:r>
                  <w:r>
                    <w:t xml:space="preserve">        </w:t>
                  </w:r>
                  <w:r w:rsidR="00583760">
                    <w:t xml:space="preserve">     </w:t>
                  </w:r>
                  <w:r>
                    <w:t xml:space="preserve">     </w:t>
                  </w:r>
                  <w:r>
                    <w:rPr>
                      <w:noProof/>
                    </w:rPr>
                    <w:drawing>
                      <wp:inline distT="0" distB="0" distL="0" distR="0">
                        <wp:extent cx="782726" cy="782726"/>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2499" cy="782499"/>
                                </a:xfrm>
                                <a:prstGeom prst="rect">
                                  <a:avLst/>
                                </a:prstGeom>
                                <a:noFill/>
                                <a:ln>
                                  <a:noFill/>
                                </a:ln>
                              </pic:spPr>
                            </pic:pic>
                          </a:graphicData>
                        </a:graphic>
                      </wp:inline>
                    </w:drawing>
                  </w:r>
                </w:p>
              </w:txbxContent>
            </v:textbox>
          </v:shape>
        </w:pict>
      </w:r>
    </w:p>
    <w:p w:rsidR="009E4D22" w:rsidRDefault="009E4D22" w:rsidP="009E4D22">
      <w:pPr>
        <w:ind w:left="-567"/>
        <w:rPr>
          <w:b/>
          <w:sz w:val="24"/>
          <w:szCs w:val="24"/>
        </w:rPr>
      </w:pPr>
    </w:p>
    <w:p w:rsidR="009E4D22" w:rsidRDefault="009E4D22" w:rsidP="009E4D22">
      <w:pPr>
        <w:ind w:left="-567"/>
        <w:rPr>
          <w:b/>
          <w:sz w:val="24"/>
          <w:szCs w:val="24"/>
        </w:rPr>
      </w:pPr>
    </w:p>
    <w:p w:rsidR="009E4D22" w:rsidRDefault="009E4D22" w:rsidP="009E4D22">
      <w:pPr>
        <w:ind w:left="-567"/>
        <w:rPr>
          <w:b/>
          <w:sz w:val="24"/>
          <w:szCs w:val="24"/>
        </w:rPr>
      </w:pPr>
    </w:p>
    <w:p w:rsidR="009E4D22" w:rsidRDefault="009E4D22" w:rsidP="009E4D22">
      <w:pPr>
        <w:ind w:left="-567"/>
        <w:rPr>
          <w:b/>
          <w:sz w:val="24"/>
          <w:szCs w:val="24"/>
        </w:rPr>
      </w:pPr>
    </w:p>
    <w:p w:rsidR="009E4D22" w:rsidRDefault="005F0B00" w:rsidP="009E4D22">
      <w:pPr>
        <w:ind w:left="-567"/>
        <w:rPr>
          <w:b/>
          <w:sz w:val="24"/>
          <w:szCs w:val="24"/>
        </w:rPr>
      </w:pPr>
      <w:r w:rsidRPr="005F0B00">
        <w:rPr>
          <w:noProof/>
        </w:rPr>
        <w:pict>
          <v:shape id="Text Box 159" o:spid="_x0000_s1027" type="#_x0000_t202" style="position:absolute;left:0;text-align:left;margin-left:4.4pt;margin-top:8.75pt;width:98.4pt;height:54.7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" stroked="f" strokeweight="1pt">
            <v:stroke dashstyle="dash"/>
            <v:shadow color="#868686"/>
            <v:textbox>
              <w:txbxContent>
                <w:p w:rsidR="004B4FD9" w:rsidRPr="00D03039" w:rsidRDefault="004B4FD9" w:rsidP="00D03039">
                  <w:pPr>
                    <w:autoSpaceDE w:val="0"/>
                    <w:autoSpaceDN w:val="0"/>
                    <w:adjustRightInd w:val="0"/>
                    <w:jc w:val="center"/>
                    <w:rPr>
                      <w:b/>
                      <w:color w:val="000000"/>
                      <w:sz w:val="16"/>
                      <w:szCs w:val="16"/>
                    </w:rPr>
                  </w:pPr>
                  <w:r w:rsidRPr="00D03039">
                    <w:rPr>
                      <w:b/>
                      <w:bCs/>
                      <w:color w:val="000000"/>
                      <w:sz w:val="16"/>
                      <w:szCs w:val="16"/>
                    </w:rPr>
                    <w:t>Unione Europea “Fondo Europeo Agricolo Per lo sviluppo Rurale: l’Europa investe nelle zone rurali”</w:t>
                  </w:r>
                </w:p>
                <w:p w:rsidR="004B4FD9" w:rsidRPr="00D03039" w:rsidRDefault="004B4FD9" w:rsidP="00D03039"/>
              </w:txbxContent>
            </v:textbox>
          </v:shape>
        </w:pict>
      </w:r>
    </w:p>
    <w:p w:rsidR="00CA7533" w:rsidRDefault="00CA7533" w:rsidP="00CA7533">
      <w:pPr>
        <w:ind w:left="-567"/>
        <w:rPr>
          <w:b/>
          <w:bCs/>
          <w:color w:val="000000"/>
          <w:sz w:val="16"/>
          <w:szCs w:val="16"/>
        </w:rPr>
      </w:pPr>
      <w:r>
        <w:rPr>
          <w:b/>
          <w:sz w:val="24"/>
          <w:szCs w:val="24"/>
        </w:rPr>
        <w:tab/>
      </w:r>
      <w:r>
        <w:rPr>
          <w:b/>
          <w:sz w:val="24"/>
          <w:szCs w:val="24"/>
        </w:rPr>
        <w:tab/>
      </w:r>
      <w:r>
        <w:rPr>
          <w:b/>
          <w:sz w:val="24"/>
          <w:szCs w:val="24"/>
        </w:rPr>
        <w:tab/>
      </w:r>
      <w:r>
        <w:rPr>
          <w:b/>
          <w:sz w:val="24"/>
          <w:szCs w:val="24"/>
        </w:rPr>
        <w:tab/>
      </w:r>
      <w:r>
        <w:rPr>
          <w:b/>
          <w:sz w:val="24"/>
          <w:szCs w:val="24"/>
        </w:rPr>
        <w:tab/>
      </w:r>
      <w:r w:rsidR="00583760">
        <w:rPr>
          <w:b/>
          <w:sz w:val="24"/>
          <w:szCs w:val="24"/>
        </w:rPr>
        <w:t xml:space="preserve">   </w:t>
      </w:r>
      <w:r w:rsidRPr="007C7CD5">
        <w:rPr>
          <w:b/>
          <w:bCs/>
          <w:color w:val="000000"/>
          <w:sz w:val="16"/>
          <w:szCs w:val="16"/>
        </w:rPr>
        <w:t xml:space="preserve">Approccio Leader  </w:t>
      </w:r>
      <w:r>
        <w:t xml:space="preserve">                           </w:t>
      </w:r>
      <w:r w:rsidRPr="007C7CD5">
        <w:rPr>
          <w:b/>
          <w:bCs/>
          <w:color w:val="000000"/>
          <w:sz w:val="16"/>
          <w:szCs w:val="16"/>
        </w:rPr>
        <w:t>Mi.P.A.A.F.</w:t>
      </w:r>
      <w:r w:rsidRPr="007C7CD5">
        <w:t xml:space="preserve">          </w:t>
      </w:r>
      <w:r>
        <w:t xml:space="preserve">              </w:t>
      </w:r>
      <w:r w:rsidRPr="00543D8B">
        <w:rPr>
          <w:b/>
          <w:bCs/>
          <w:color w:val="000000"/>
          <w:sz w:val="16"/>
          <w:szCs w:val="16"/>
        </w:rPr>
        <w:t xml:space="preserve">Regione Calabria </w:t>
      </w:r>
      <w:r>
        <w:t xml:space="preserve">              </w:t>
      </w:r>
    </w:p>
    <w:p w:rsidR="009E4D22" w:rsidRDefault="009E4D22" w:rsidP="009E4D22">
      <w:pPr>
        <w:ind w:left="-567"/>
        <w:rPr>
          <w:b/>
          <w:sz w:val="24"/>
          <w:szCs w:val="24"/>
        </w:rPr>
      </w:pPr>
    </w:p>
    <w:p w:rsidR="009E4D22" w:rsidRDefault="005F0B00" w:rsidP="009E4D22">
      <w:pPr>
        <w:ind w:left="-567"/>
        <w:rPr>
          <w:b/>
          <w:sz w:val="24"/>
          <w:szCs w:val="24"/>
        </w:rPr>
      </w:pPr>
      <w:r w:rsidRPr="005F0B00">
        <w:rPr>
          <w:noProof/>
        </w:rPr>
        <w:pict>
          <v:shape id="Casella di testo 1" o:spid="_x0000_s1028" type="#_x0000_t202" style="position:absolute;left:0;text-align:left;margin-left:247.9pt;margin-top:11.9pt;width:180.25pt;height:42.7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" filled="f" stroked="f">
            <v:textbox>
              <w:txbxContent>
                <w:p w:rsidR="00491A37" w:rsidRPr="00491A37" w:rsidRDefault="00491A37" w:rsidP="00491A37">
                  <w:pPr>
                    <w:tabs>
                      <w:tab w:val="left" w:pos="8317"/>
                    </w:tabs>
                    <w:ind w:left="-567"/>
                    <w:rPr>
                      <w:rFonts w:ascii="Arial" w:hAnsi="Arial" w:cs="Arial"/>
                      <w:b/>
                      <w:bCs/>
                      <w:noProof/>
                      <w:color w:val="F79646" w:themeColor="accent6"/>
                      <w:sz w:val="72"/>
                      <w:szCs w:val="72"/>
                    </w:rPr>
                  </w:pPr>
                  <w:r w:rsidRPr="00583760">
                    <w:rPr>
                      <w:rFonts w:ascii="Arial" w:hAnsi="Arial" w:cs="Arial"/>
                      <w:b/>
                      <w:bCs/>
                      <w:noProof/>
                      <w:color w:val="F79646" w:themeColor="accent6"/>
                      <w:sz w:val="60"/>
                      <w:szCs w:val="60"/>
                    </w:rPr>
                    <w:t xml:space="preserve">   A.T.S.</w:t>
                  </w:r>
                  <w:r>
                    <w:rPr>
                      <w:rFonts w:ascii="Arial" w:hAnsi="Arial" w:cs="Arial"/>
                      <w:b/>
                      <w:bCs/>
                      <w:noProof/>
                      <w:color w:val="F79646" w:themeColor="accent6"/>
                      <w:sz w:val="72"/>
                      <w:szCs w:val="72"/>
                    </w:rPr>
                    <w:t xml:space="preserve"> </w:t>
                  </w:r>
                  <w:r w:rsidRPr="00583760">
                    <w:rPr>
                      <w:rFonts w:ascii="Arial" w:hAnsi="Arial" w:cs="Arial"/>
                      <w:b/>
                      <w:bCs/>
                      <w:noProof/>
                      <w:color w:val="F79646" w:themeColor="accent6"/>
                      <w:sz w:val="44"/>
                      <w:szCs w:val="44"/>
                    </w:rPr>
                    <w:t>Pollino</w:t>
                  </w:r>
                </w:p>
              </w:txbxContent>
            </v:textbox>
          </v:shape>
        </w:pict>
      </w:r>
      <w:r w:rsidR="00583760">
        <w:rPr>
          <w:noProof/>
        </w:rPr>
        <w:drawing>
          <wp:anchor distT="0" distB="0" distL="114300" distR="114300" simplePos="0" relativeHeight="251666944" behindDoc="0" locked="0" layoutInCell="1" allowOverlap="1">
            <wp:simplePos x="0" y="0"/>
            <wp:positionH relativeFrom="column">
              <wp:posOffset>1078865</wp:posOffset>
            </wp:positionH>
            <wp:positionV relativeFrom="paragraph">
              <wp:posOffset>131445</wp:posOffset>
            </wp:positionV>
            <wp:extent cx="1813560" cy="563245"/>
            <wp:effectExtent l="0" t="0" r="0" b="8255"/>
            <wp:wrapNone/>
            <wp:docPr id="2" name="Immagine 2" descr="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
                    <pic:cNvPicPr>
                      <a:picLocks noChangeAspect="1" noChangeArrowheads="1"/>
                    </pic:cNvPicPr>
                  </pic:nvPicPr>
                  <pic:blipFill>
                    <a:blip r:embed="rId11" cstate="print"/>
                    <a:srcRect/>
                    <a:stretch>
                      <a:fillRect/>
                    </a:stretch>
                  </pic:blipFill>
                  <pic:spPr bwMode="auto">
                    <a:xfrm>
                      <a:off x="0" y="0"/>
                      <a:ext cx="1813560" cy="563245"/>
                    </a:xfrm>
                    <a:prstGeom prst="rect">
                      <a:avLst/>
                    </a:prstGeom>
                    <a:noFill/>
                    <a:ln w="9525">
                      <a:noFill/>
                      <a:miter lim="800000"/>
                      <a:headEnd/>
                      <a:tailEnd/>
                    </a:ln>
                  </pic:spPr>
                </pic:pic>
              </a:graphicData>
            </a:graphic>
          </wp:anchor>
        </w:drawing>
      </w:r>
    </w:p>
    <w:p w:rsidR="00491A37" w:rsidRDefault="00491A37" w:rsidP="006D4718">
      <w:pPr>
        <w:tabs>
          <w:tab w:val="left" w:pos="8317"/>
        </w:tabs>
        <w:ind w:left="-567" w:firstLine="6231"/>
        <w:rPr>
          <w:rFonts w:ascii="Arial" w:hAnsi="Arial" w:cs="Arial"/>
          <w:b/>
          <w:bCs/>
          <w:noProof/>
          <w:sz w:val="56"/>
          <w:szCs w:val="56"/>
        </w:rPr>
      </w:pPr>
    </w:p>
    <w:p w:rsidR="00491A37" w:rsidRDefault="00491A37" w:rsidP="006D4718">
      <w:pPr>
        <w:tabs>
          <w:tab w:val="left" w:pos="8317"/>
        </w:tabs>
        <w:ind w:left="-567" w:firstLine="6231"/>
        <w:rPr>
          <w:rFonts w:ascii="Arial" w:hAnsi="Arial" w:cs="Arial"/>
          <w:b/>
          <w:bCs/>
          <w:noProof/>
          <w:sz w:val="18"/>
          <w:szCs w:val="18"/>
        </w:rPr>
      </w:pPr>
    </w:p>
    <w:p w:rsidR="00504643" w:rsidRPr="00294BFB" w:rsidRDefault="00504643" w:rsidP="00504643">
      <w:pPr>
        <w:jc w:val="center"/>
        <w:rPr>
          <w:b/>
          <w:sz w:val="22"/>
          <w:szCs w:val="22"/>
        </w:rPr>
      </w:pPr>
      <w:r w:rsidRPr="00294BFB">
        <w:rPr>
          <w:b/>
          <w:sz w:val="22"/>
          <w:szCs w:val="22"/>
        </w:rPr>
        <w:t xml:space="preserve">ASSE IV “APPROCCIO L.E.A.D.E.R. </w:t>
      </w:r>
    </w:p>
    <w:p w:rsidR="00B42FBF" w:rsidRPr="00294BFB" w:rsidRDefault="00B42FBF" w:rsidP="00504643">
      <w:pPr>
        <w:jc w:val="center"/>
        <w:rPr>
          <w:b/>
          <w:sz w:val="22"/>
          <w:szCs w:val="22"/>
        </w:rPr>
      </w:pPr>
      <w:r w:rsidRPr="00294BFB">
        <w:rPr>
          <w:b/>
          <w:sz w:val="22"/>
          <w:szCs w:val="22"/>
        </w:rPr>
        <w:t xml:space="preserve">PROGRAMMA DI SVILUPPO RURALE </w:t>
      </w:r>
      <w:r w:rsidR="00504643" w:rsidRPr="00294BFB">
        <w:rPr>
          <w:b/>
          <w:sz w:val="22"/>
          <w:szCs w:val="22"/>
        </w:rPr>
        <w:t>DELLA CALABRIA 2007/</w:t>
      </w:r>
      <w:r w:rsidRPr="00294BFB">
        <w:rPr>
          <w:b/>
          <w:sz w:val="22"/>
          <w:szCs w:val="22"/>
        </w:rPr>
        <w:t>2013</w:t>
      </w:r>
    </w:p>
    <w:p w:rsidR="00504643" w:rsidRPr="00294BFB" w:rsidRDefault="00504643" w:rsidP="00504643">
      <w:pPr>
        <w:jc w:val="center"/>
        <w:rPr>
          <w:b/>
          <w:sz w:val="22"/>
          <w:szCs w:val="22"/>
        </w:rPr>
      </w:pPr>
      <w:r w:rsidRPr="00294BFB">
        <w:rPr>
          <w:b/>
          <w:sz w:val="22"/>
          <w:szCs w:val="22"/>
        </w:rPr>
        <w:t xml:space="preserve">MISURA 331: FORMAZIONE - AZIONE 2 “GUIDA ALL’USO DELLE NUOVE TECNOLOGIE DI COMUNICAZIONE, PROMOZIONE E GESTIONE AZIENDALE”. </w:t>
      </w:r>
    </w:p>
    <w:p w:rsidR="00B42FBF" w:rsidRDefault="00B42FBF" w:rsidP="00B42FBF">
      <w:pPr>
        <w:jc w:val="center"/>
        <w:rPr>
          <w:b/>
          <w:sz w:val="22"/>
          <w:szCs w:val="22"/>
        </w:rPr>
      </w:pPr>
    </w:p>
    <w:p w:rsidR="00294BFB" w:rsidRPr="00294BFB" w:rsidRDefault="00294BFB" w:rsidP="00B42FBF">
      <w:pPr>
        <w:jc w:val="center"/>
        <w:rPr>
          <w:b/>
          <w:sz w:val="22"/>
          <w:szCs w:val="22"/>
        </w:rPr>
      </w:pPr>
    </w:p>
    <w:p w:rsidR="00B42FBF" w:rsidRPr="00294BFB" w:rsidRDefault="00A9722B" w:rsidP="00B42FBF">
      <w:pPr>
        <w:jc w:val="center"/>
        <w:rPr>
          <w:b/>
          <w:iCs/>
          <w:sz w:val="22"/>
          <w:szCs w:val="22"/>
        </w:rPr>
      </w:pPr>
      <w:r w:rsidRPr="00294BFB">
        <w:rPr>
          <w:b/>
          <w:iCs/>
          <w:sz w:val="22"/>
          <w:szCs w:val="22"/>
        </w:rPr>
        <w:t>BANDO</w:t>
      </w:r>
      <w:r w:rsidR="004B4FD9" w:rsidRPr="00294BFB">
        <w:rPr>
          <w:b/>
          <w:iCs/>
          <w:sz w:val="22"/>
          <w:szCs w:val="22"/>
        </w:rPr>
        <w:t xml:space="preserve"> RECLUTAMENTO ALLIEVI</w:t>
      </w:r>
    </w:p>
    <w:p w:rsidR="00B42FBF" w:rsidRDefault="00B42FBF" w:rsidP="00B42FBF">
      <w:pPr>
        <w:jc w:val="center"/>
        <w:rPr>
          <w:b/>
          <w:i/>
          <w:iCs/>
          <w:sz w:val="22"/>
          <w:szCs w:val="22"/>
        </w:rPr>
      </w:pPr>
    </w:p>
    <w:p w:rsidR="0089650A" w:rsidRPr="00294BFB" w:rsidRDefault="004B4FD9" w:rsidP="004B4FD9">
      <w:pPr>
        <w:jc w:val="center"/>
        <w:rPr>
          <w:sz w:val="22"/>
          <w:szCs w:val="22"/>
        </w:rPr>
      </w:pPr>
      <w:r w:rsidRPr="00294BFB">
        <w:rPr>
          <w:sz w:val="22"/>
          <w:szCs w:val="22"/>
        </w:rPr>
        <w:t>Sono aperte le iscrizioni presso l’Associazione Chiron</w:t>
      </w:r>
      <w:r w:rsidR="0089650A" w:rsidRPr="00294BFB">
        <w:rPr>
          <w:sz w:val="22"/>
          <w:szCs w:val="22"/>
        </w:rPr>
        <w:t xml:space="preserve"> per</w:t>
      </w:r>
      <w:r w:rsidRPr="00294BFB">
        <w:rPr>
          <w:sz w:val="22"/>
          <w:szCs w:val="22"/>
        </w:rPr>
        <w:t xml:space="preserve"> il Corso di </w:t>
      </w:r>
    </w:p>
    <w:p w:rsidR="004B4FD9" w:rsidRPr="00294BFB" w:rsidRDefault="004B4FD9" w:rsidP="004B4FD9">
      <w:pPr>
        <w:jc w:val="center"/>
        <w:rPr>
          <w:b/>
          <w:sz w:val="22"/>
          <w:szCs w:val="22"/>
        </w:rPr>
      </w:pPr>
      <w:r w:rsidRPr="00294BFB">
        <w:rPr>
          <w:b/>
          <w:sz w:val="22"/>
          <w:szCs w:val="22"/>
        </w:rPr>
        <w:t>“Esperto in nuove tecnologie e marketing dell’azienda agricola”</w:t>
      </w:r>
    </w:p>
    <w:p w:rsidR="004B4FD9" w:rsidRPr="00294BFB" w:rsidRDefault="004B4FD9" w:rsidP="00B42FBF">
      <w:pPr>
        <w:jc w:val="center"/>
        <w:rPr>
          <w:sz w:val="22"/>
          <w:szCs w:val="22"/>
        </w:rPr>
      </w:pPr>
    </w:p>
    <w:p w:rsidR="004559B9" w:rsidRPr="00294BFB" w:rsidRDefault="0089650A" w:rsidP="004559B9">
      <w:pPr>
        <w:rPr>
          <w:b/>
          <w:sz w:val="22"/>
          <w:szCs w:val="22"/>
        </w:rPr>
      </w:pPr>
      <w:r w:rsidRPr="00294BFB">
        <w:rPr>
          <w:b/>
          <w:sz w:val="22"/>
          <w:szCs w:val="22"/>
        </w:rPr>
        <w:t>OBIETTIVI DEL CORSO:</w:t>
      </w:r>
      <w:r w:rsidR="004559B9" w:rsidRPr="00294BFB">
        <w:rPr>
          <w:b/>
          <w:sz w:val="22"/>
          <w:szCs w:val="22"/>
        </w:rPr>
        <w:t xml:space="preserve"> </w:t>
      </w:r>
    </w:p>
    <w:p w:rsidR="0089650A" w:rsidRPr="00294BFB" w:rsidRDefault="004559B9" w:rsidP="004559B9">
      <w:pPr>
        <w:jc w:val="both"/>
        <w:rPr>
          <w:sz w:val="22"/>
          <w:szCs w:val="22"/>
        </w:rPr>
      </w:pPr>
      <w:r w:rsidRPr="00294BFB">
        <w:rPr>
          <w:sz w:val="22"/>
          <w:szCs w:val="22"/>
        </w:rPr>
        <w:t>Formare una figura profession</w:t>
      </w:r>
      <w:r w:rsidR="005E30CD" w:rsidRPr="00294BFB">
        <w:rPr>
          <w:sz w:val="22"/>
          <w:szCs w:val="22"/>
        </w:rPr>
        <w:t>ale qualificata e specializzata,</w:t>
      </w:r>
      <w:r w:rsidRPr="00294BFB">
        <w:rPr>
          <w:sz w:val="22"/>
          <w:szCs w:val="22"/>
        </w:rPr>
        <w:t xml:space="preserve"> “Esperto in nuove tecnologie e marketing dell’azienda agricola”, che sia in grado di valorizzare le potenzialità di sviluppo e supportare l’imprenditorialità agricola del territorio, attraverso l’applicazione di strategie di marketing e con l’ausilio di nuove tecno</w:t>
      </w:r>
      <w:r w:rsidR="00CE7262">
        <w:rPr>
          <w:sz w:val="22"/>
          <w:szCs w:val="22"/>
        </w:rPr>
        <w:t>logie informatiche/telematiche,</w:t>
      </w:r>
      <w:r w:rsidR="00CE7262" w:rsidRPr="00CE7262">
        <w:rPr>
          <w:sz w:val="22"/>
          <w:szCs w:val="22"/>
        </w:rPr>
        <w:t xml:space="preserve"> </w:t>
      </w:r>
      <w:r w:rsidR="00CE7262">
        <w:rPr>
          <w:sz w:val="22"/>
          <w:szCs w:val="22"/>
        </w:rPr>
        <w:t>secondo quanto prescritto dal Regolamento CE 1698/2005.</w:t>
      </w:r>
    </w:p>
    <w:p w:rsidR="0089650A" w:rsidRPr="00294BFB" w:rsidRDefault="0089650A" w:rsidP="00B42FBF">
      <w:pPr>
        <w:rPr>
          <w:b/>
          <w:sz w:val="22"/>
          <w:szCs w:val="22"/>
        </w:rPr>
      </w:pPr>
    </w:p>
    <w:p w:rsidR="004559B9" w:rsidRPr="00294BFB" w:rsidRDefault="0089650A" w:rsidP="00B42FBF">
      <w:pPr>
        <w:rPr>
          <w:b/>
          <w:sz w:val="22"/>
          <w:szCs w:val="22"/>
        </w:rPr>
      </w:pPr>
      <w:r w:rsidRPr="00294BFB">
        <w:rPr>
          <w:b/>
          <w:sz w:val="22"/>
          <w:szCs w:val="22"/>
        </w:rPr>
        <w:t>FINALITA’ DELL’INTERVENTO:</w:t>
      </w:r>
      <w:r w:rsidR="004559B9" w:rsidRPr="00294BFB">
        <w:rPr>
          <w:b/>
          <w:sz w:val="22"/>
          <w:szCs w:val="22"/>
        </w:rPr>
        <w:t xml:space="preserve"> </w:t>
      </w:r>
    </w:p>
    <w:p w:rsidR="0089650A" w:rsidRPr="00294BFB" w:rsidRDefault="004559B9" w:rsidP="004559B9">
      <w:pPr>
        <w:jc w:val="both"/>
        <w:rPr>
          <w:sz w:val="22"/>
          <w:szCs w:val="22"/>
        </w:rPr>
      </w:pPr>
      <w:r w:rsidRPr="00294BFB">
        <w:rPr>
          <w:sz w:val="22"/>
          <w:szCs w:val="22"/>
        </w:rPr>
        <w:t>Il progetto intende stimolare e promuovere le caratteristiche socio-economiche, culturali e ambientali del GAL di riferimento, attraverso la messa a disposizione di nuove e più qualificate risorse umane capaci di valorizzare i prodotti delle imprese agricole e le risorse del territorio, attraverso l’applicazione di strategie di marketing e web marketing.</w:t>
      </w:r>
    </w:p>
    <w:p w:rsidR="0089650A" w:rsidRPr="00294BFB" w:rsidRDefault="0089650A" w:rsidP="00B42FBF">
      <w:pPr>
        <w:rPr>
          <w:b/>
          <w:sz w:val="22"/>
          <w:szCs w:val="22"/>
        </w:rPr>
      </w:pPr>
    </w:p>
    <w:p w:rsidR="0089650A" w:rsidRPr="00294BFB" w:rsidRDefault="0089650A" w:rsidP="00B42FBF">
      <w:pPr>
        <w:rPr>
          <w:b/>
          <w:sz w:val="22"/>
          <w:szCs w:val="22"/>
        </w:rPr>
      </w:pPr>
      <w:r w:rsidRPr="00294BFB">
        <w:rPr>
          <w:b/>
          <w:sz w:val="22"/>
          <w:szCs w:val="22"/>
        </w:rPr>
        <w:t xml:space="preserve">DESTINATARI E REQUISITI DI AMMISSIONE AL CORSO: </w:t>
      </w:r>
    </w:p>
    <w:p w:rsidR="004559B9" w:rsidRPr="00294BFB" w:rsidRDefault="004559B9" w:rsidP="004559B9">
      <w:pPr>
        <w:jc w:val="both"/>
        <w:rPr>
          <w:sz w:val="22"/>
          <w:szCs w:val="22"/>
        </w:rPr>
      </w:pPr>
      <w:r w:rsidRPr="00294BFB">
        <w:rPr>
          <w:sz w:val="22"/>
          <w:szCs w:val="22"/>
        </w:rPr>
        <w:t xml:space="preserve">Il progetto è rivolto a n. 18 giovani (di età inferiore ai 40 anni), uomini e donne, disoccupati o inoccupati, in possesso di diploma di scuola media superiore che abbiano compiuto il 18° anno di età, che siano residenti/domiciliate nei Comuni dell’area GAL Pollino, i beneficiari dei bandi GAL (o famigliari di essi), gli imprenditori agricoli e/o membri della famiglia agricola e gli operatori economici (ivi compreso il relativo personale dipendente) operanti nell’area e motivati ad operare nel settore delle nuove tecnologie e del marketing territoriale, residenti nel GAL Pollino. </w:t>
      </w:r>
    </w:p>
    <w:p w:rsidR="004559B9" w:rsidRPr="00294BFB" w:rsidRDefault="004559B9" w:rsidP="004559B9">
      <w:pPr>
        <w:jc w:val="both"/>
        <w:rPr>
          <w:sz w:val="22"/>
          <w:szCs w:val="22"/>
        </w:rPr>
      </w:pPr>
      <w:r w:rsidRPr="00294BFB">
        <w:rPr>
          <w:sz w:val="22"/>
          <w:szCs w:val="22"/>
        </w:rPr>
        <w:t>E’ prevista la formazione di 3 soggetti con difficoltà sociali (soggetti svantaggiati o molto svantaggiati di cui al regolamento CE n. 800/2008 della Commissione del 6.8.08.</w:t>
      </w:r>
      <w:r w:rsidR="00583760" w:rsidRPr="00294BFB">
        <w:rPr>
          <w:sz w:val="22"/>
          <w:szCs w:val="22"/>
        </w:rPr>
        <w:t xml:space="preserve">. </w:t>
      </w:r>
      <w:r w:rsidRPr="00294BFB">
        <w:rPr>
          <w:sz w:val="22"/>
          <w:szCs w:val="22"/>
        </w:rPr>
        <w:t>I suddetti requisiti devono essere posseduti alla data di scadenza del presente bando.</w:t>
      </w:r>
    </w:p>
    <w:p w:rsidR="0089650A" w:rsidRPr="00294BFB" w:rsidRDefault="0089650A" w:rsidP="00B42FBF">
      <w:pPr>
        <w:rPr>
          <w:sz w:val="22"/>
          <w:szCs w:val="22"/>
        </w:rPr>
      </w:pPr>
    </w:p>
    <w:p w:rsidR="0089650A" w:rsidRPr="00294BFB" w:rsidRDefault="0089650A" w:rsidP="00B42FBF">
      <w:pPr>
        <w:rPr>
          <w:b/>
          <w:sz w:val="22"/>
          <w:szCs w:val="22"/>
        </w:rPr>
      </w:pPr>
      <w:r w:rsidRPr="00294BFB">
        <w:rPr>
          <w:b/>
          <w:sz w:val="22"/>
          <w:szCs w:val="22"/>
        </w:rPr>
        <w:t>MODALITA’ DI ISCRIZIONE:</w:t>
      </w:r>
    </w:p>
    <w:p w:rsidR="004559B9" w:rsidRPr="00294BFB" w:rsidRDefault="004559B9" w:rsidP="009B2395">
      <w:pPr>
        <w:jc w:val="both"/>
        <w:rPr>
          <w:sz w:val="22"/>
          <w:szCs w:val="22"/>
        </w:rPr>
      </w:pPr>
      <w:r w:rsidRPr="00294BFB">
        <w:rPr>
          <w:sz w:val="22"/>
          <w:szCs w:val="22"/>
        </w:rPr>
        <w:t xml:space="preserve">Per iscriversi è necessario compilare e sottoscrivere la </w:t>
      </w:r>
      <w:r w:rsidRPr="00294BFB">
        <w:rPr>
          <w:b/>
          <w:sz w:val="22"/>
          <w:szCs w:val="22"/>
        </w:rPr>
        <w:t xml:space="preserve">domanda di iscrizione al corso, </w:t>
      </w:r>
      <w:r w:rsidRPr="00294BFB">
        <w:rPr>
          <w:sz w:val="22"/>
          <w:szCs w:val="22"/>
        </w:rPr>
        <w:t>a cui occorre allegare la seguente documentazione:</w:t>
      </w:r>
    </w:p>
    <w:p w:rsidR="004559B9" w:rsidRPr="00294BFB" w:rsidRDefault="004559B9" w:rsidP="009B2395">
      <w:pPr>
        <w:pStyle w:val="Paragrafoelenco"/>
        <w:numPr>
          <w:ilvl w:val="0"/>
          <w:numId w:val="23"/>
        </w:numPr>
        <w:jc w:val="both"/>
        <w:rPr>
          <w:sz w:val="22"/>
          <w:szCs w:val="22"/>
        </w:rPr>
      </w:pPr>
      <w:r w:rsidRPr="00294BFB">
        <w:rPr>
          <w:sz w:val="22"/>
          <w:szCs w:val="22"/>
        </w:rPr>
        <w:t>Fotocopia di un documento di riconoscimento in corso di validità;</w:t>
      </w:r>
    </w:p>
    <w:p w:rsidR="00491A37" w:rsidRPr="00294BFB" w:rsidRDefault="00491A37" w:rsidP="009B2395">
      <w:pPr>
        <w:pStyle w:val="Paragrafoelenco"/>
        <w:numPr>
          <w:ilvl w:val="0"/>
          <w:numId w:val="23"/>
        </w:numPr>
        <w:jc w:val="both"/>
        <w:rPr>
          <w:sz w:val="22"/>
          <w:szCs w:val="22"/>
        </w:rPr>
      </w:pPr>
      <w:r w:rsidRPr="00294BFB">
        <w:rPr>
          <w:sz w:val="22"/>
          <w:szCs w:val="22"/>
        </w:rPr>
        <w:t>Scheda anagrafica rilasciata da Centro per l’impiego;</w:t>
      </w:r>
    </w:p>
    <w:p w:rsidR="004559B9" w:rsidRPr="00294BFB" w:rsidRDefault="004559B9" w:rsidP="009B2395">
      <w:pPr>
        <w:pStyle w:val="Paragrafoelenco"/>
        <w:numPr>
          <w:ilvl w:val="0"/>
          <w:numId w:val="23"/>
        </w:numPr>
        <w:jc w:val="both"/>
        <w:rPr>
          <w:sz w:val="22"/>
          <w:szCs w:val="22"/>
        </w:rPr>
      </w:pPr>
      <w:r w:rsidRPr="00294BFB">
        <w:rPr>
          <w:sz w:val="22"/>
          <w:szCs w:val="22"/>
        </w:rPr>
        <w:t>Modulo di autorizzazione al trattamento dei dati personali.</w:t>
      </w:r>
    </w:p>
    <w:p w:rsidR="004559B9" w:rsidRPr="00294BFB" w:rsidRDefault="004559B9" w:rsidP="009B2395">
      <w:pPr>
        <w:jc w:val="both"/>
        <w:rPr>
          <w:sz w:val="22"/>
          <w:szCs w:val="22"/>
        </w:rPr>
      </w:pPr>
      <w:r w:rsidRPr="00294BFB">
        <w:rPr>
          <w:sz w:val="22"/>
          <w:szCs w:val="22"/>
        </w:rPr>
        <w:t xml:space="preserve">Tutta la documentazione è scaricabile dal sito </w:t>
      </w:r>
      <w:hyperlink r:id="rId12" w:history="1">
        <w:r w:rsidRPr="00294BFB">
          <w:rPr>
            <w:rStyle w:val="Collegamentoipertestuale"/>
            <w:sz w:val="22"/>
            <w:szCs w:val="22"/>
          </w:rPr>
          <w:t>www.associazionechiron.it</w:t>
        </w:r>
      </w:hyperlink>
      <w:r w:rsidRPr="00294BFB">
        <w:rPr>
          <w:sz w:val="22"/>
          <w:szCs w:val="22"/>
        </w:rPr>
        <w:t xml:space="preserve"> e </w:t>
      </w:r>
      <w:hyperlink r:id="rId13" w:history="1">
        <w:r w:rsidRPr="00294BFB">
          <w:rPr>
            <w:rStyle w:val="Collegamentoipertestuale"/>
            <w:sz w:val="22"/>
            <w:szCs w:val="22"/>
          </w:rPr>
          <w:t>www.galpollino.it</w:t>
        </w:r>
      </w:hyperlink>
      <w:r w:rsidRPr="00294BFB">
        <w:rPr>
          <w:sz w:val="22"/>
          <w:szCs w:val="22"/>
        </w:rPr>
        <w:t xml:space="preserve"> </w:t>
      </w:r>
    </w:p>
    <w:p w:rsidR="004559B9" w:rsidRPr="00294BFB" w:rsidRDefault="004559B9" w:rsidP="009B2395">
      <w:pPr>
        <w:jc w:val="both"/>
        <w:rPr>
          <w:sz w:val="22"/>
          <w:szCs w:val="22"/>
        </w:rPr>
      </w:pPr>
      <w:r w:rsidRPr="00294BFB">
        <w:rPr>
          <w:sz w:val="22"/>
          <w:szCs w:val="22"/>
        </w:rPr>
        <w:t xml:space="preserve">Saranno ritenute nulle </w:t>
      </w:r>
      <w:r w:rsidR="009B2395" w:rsidRPr="00294BFB">
        <w:rPr>
          <w:sz w:val="22"/>
          <w:szCs w:val="22"/>
        </w:rPr>
        <w:t>le domande prive di sottoscrizione o mancanti di almeno uno solo dei documenti richiesti oppure le domande incomplete delle informazioni richieste. L’ente formativo si riserva di richiedere ulteriore documentazione al fine di verificare l’effettiva presenza dei requisiti richiesti dal presente bando.</w:t>
      </w:r>
    </w:p>
    <w:p w:rsidR="00D84AFE" w:rsidRPr="004C0A07" w:rsidRDefault="009B2395" w:rsidP="00D84AFE">
      <w:pPr>
        <w:jc w:val="both"/>
        <w:rPr>
          <w:sz w:val="22"/>
          <w:szCs w:val="22"/>
        </w:rPr>
      </w:pPr>
      <w:r w:rsidRPr="00294BFB">
        <w:rPr>
          <w:sz w:val="22"/>
          <w:szCs w:val="22"/>
        </w:rPr>
        <w:t>Le domande per l’iscrizione ai corsi potranno essere consegnate oppure spedite a mezzo posta e dovranno pervenire, complete degli all</w:t>
      </w:r>
      <w:r w:rsidR="00531155">
        <w:rPr>
          <w:sz w:val="22"/>
          <w:szCs w:val="22"/>
        </w:rPr>
        <w:t>egati, entro la data del 11/01</w:t>
      </w:r>
      <w:r w:rsidR="00D84AFE">
        <w:rPr>
          <w:sz w:val="22"/>
          <w:szCs w:val="22"/>
        </w:rPr>
        <w:t>/201</w:t>
      </w:r>
      <w:r w:rsidR="00531155">
        <w:rPr>
          <w:sz w:val="22"/>
          <w:szCs w:val="22"/>
        </w:rPr>
        <w:t>5</w:t>
      </w:r>
      <w:r w:rsidR="00D84AFE">
        <w:rPr>
          <w:sz w:val="22"/>
          <w:szCs w:val="22"/>
        </w:rPr>
        <w:t xml:space="preserve"> </w:t>
      </w:r>
      <w:r w:rsidR="00C07479" w:rsidRPr="00294BFB">
        <w:rPr>
          <w:sz w:val="22"/>
          <w:szCs w:val="22"/>
        </w:rPr>
        <w:t>alla</w:t>
      </w:r>
      <w:r w:rsidRPr="00294BFB">
        <w:rPr>
          <w:sz w:val="22"/>
          <w:szCs w:val="22"/>
        </w:rPr>
        <w:t xml:space="preserve"> </w:t>
      </w:r>
      <w:r w:rsidR="001216E7" w:rsidRPr="00294BFB">
        <w:rPr>
          <w:sz w:val="22"/>
          <w:szCs w:val="22"/>
        </w:rPr>
        <w:t xml:space="preserve">costituenda </w:t>
      </w:r>
      <w:r w:rsidR="00C07479" w:rsidRPr="00294BFB">
        <w:rPr>
          <w:sz w:val="22"/>
          <w:szCs w:val="22"/>
        </w:rPr>
        <w:t xml:space="preserve">ATS Pollino c/o </w:t>
      </w:r>
      <w:r w:rsidRPr="00294BFB">
        <w:rPr>
          <w:sz w:val="22"/>
          <w:szCs w:val="22"/>
        </w:rPr>
        <w:t xml:space="preserve">Associazione Chiron C/da Sant’Antonello snc  –  87046 </w:t>
      </w:r>
      <w:r w:rsidR="00491A37" w:rsidRPr="00294BFB">
        <w:rPr>
          <w:sz w:val="22"/>
          <w:szCs w:val="22"/>
        </w:rPr>
        <w:t>Montalto Uffugo</w:t>
      </w:r>
      <w:r w:rsidR="001216E7" w:rsidRPr="00294BFB">
        <w:rPr>
          <w:sz w:val="22"/>
          <w:szCs w:val="22"/>
        </w:rPr>
        <w:t>,</w:t>
      </w:r>
      <w:r w:rsidR="00491A37" w:rsidRPr="00294BFB">
        <w:rPr>
          <w:sz w:val="22"/>
          <w:szCs w:val="22"/>
        </w:rPr>
        <w:t xml:space="preserve"> oppure </w:t>
      </w:r>
      <w:r w:rsidR="009906E2">
        <w:rPr>
          <w:sz w:val="22"/>
          <w:szCs w:val="22"/>
        </w:rPr>
        <w:t xml:space="preserve">allegate sul sito </w:t>
      </w:r>
      <w:hyperlink r:id="rId14" w:history="1">
        <w:r w:rsidR="009906E2">
          <w:rPr>
            <w:rStyle w:val="Collegamentoipertestuale"/>
            <w:sz w:val="22"/>
            <w:szCs w:val="22"/>
          </w:rPr>
          <w:t>www.associazionechiron.it</w:t>
        </w:r>
      </w:hyperlink>
      <w:r w:rsidR="009906E2">
        <w:rPr>
          <w:sz w:val="22"/>
          <w:szCs w:val="22"/>
        </w:rPr>
        <w:t xml:space="preserve"> secondo le modalità indicate</w:t>
      </w:r>
      <w:r w:rsidR="00491A37" w:rsidRPr="00294BFB">
        <w:rPr>
          <w:sz w:val="22"/>
          <w:szCs w:val="22"/>
        </w:rPr>
        <w:t>.</w:t>
      </w:r>
      <w:r w:rsidR="00333A6C" w:rsidRPr="00294BFB">
        <w:rPr>
          <w:sz w:val="22"/>
          <w:szCs w:val="22"/>
        </w:rPr>
        <w:t xml:space="preserve"> </w:t>
      </w:r>
      <w:r w:rsidR="00D84AFE">
        <w:rPr>
          <w:sz w:val="22"/>
          <w:szCs w:val="22"/>
        </w:rPr>
        <w:t>S</w:t>
      </w:r>
      <w:r w:rsidR="00D84AFE" w:rsidRPr="008442B2">
        <w:rPr>
          <w:sz w:val="22"/>
          <w:szCs w:val="22"/>
        </w:rPr>
        <w:t xml:space="preserve">e il giorno di scadenza è festivo, la scadenza è </w:t>
      </w:r>
      <w:r w:rsidR="00D84AFE" w:rsidRPr="008442B2">
        <w:rPr>
          <w:sz w:val="22"/>
          <w:szCs w:val="22"/>
        </w:rPr>
        <w:lastRenderedPageBreak/>
        <w:t>prorogata di diritto al primo giorno seguente non festivo</w:t>
      </w:r>
      <w:r w:rsidR="00D84AFE">
        <w:rPr>
          <w:sz w:val="22"/>
          <w:szCs w:val="22"/>
        </w:rPr>
        <w:t>.</w:t>
      </w:r>
      <w:r w:rsidR="00D84AFE" w:rsidRPr="00D84AFE">
        <w:rPr>
          <w:sz w:val="22"/>
          <w:szCs w:val="22"/>
        </w:rPr>
        <w:t xml:space="preserve"> </w:t>
      </w:r>
      <w:r w:rsidR="00D84AFE" w:rsidRPr="00294BFB">
        <w:rPr>
          <w:sz w:val="22"/>
          <w:szCs w:val="22"/>
        </w:rPr>
        <w:t>Non farà fede il timbro di spedizione postale e l’Ente non si assume alcuna responsab</w:t>
      </w:r>
      <w:r w:rsidR="00D84AFE">
        <w:rPr>
          <w:sz w:val="22"/>
          <w:szCs w:val="22"/>
        </w:rPr>
        <w:t>ilità circa il mancato recapito</w:t>
      </w:r>
      <w:r w:rsidR="00D84AFE" w:rsidRPr="004C0A07">
        <w:rPr>
          <w:sz w:val="22"/>
          <w:szCs w:val="22"/>
        </w:rPr>
        <w:t>.</w:t>
      </w:r>
    </w:p>
    <w:p w:rsidR="009B2395" w:rsidRPr="00294BFB" w:rsidRDefault="00D84AFE" w:rsidP="00D84AFE">
      <w:pPr>
        <w:tabs>
          <w:tab w:val="left" w:pos="2280"/>
        </w:tabs>
        <w:jc w:val="both"/>
        <w:rPr>
          <w:sz w:val="22"/>
          <w:szCs w:val="22"/>
        </w:rPr>
      </w:pPr>
      <w:r>
        <w:rPr>
          <w:sz w:val="22"/>
          <w:szCs w:val="22"/>
        </w:rPr>
        <w:tab/>
      </w:r>
    </w:p>
    <w:p w:rsidR="009B2395" w:rsidRDefault="009B2395" w:rsidP="004559B9">
      <w:pPr>
        <w:rPr>
          <w:b/>
          <w:sz w:val="22"/>
          <w:szCs w:val="22"/>
        </w:rPr>
      </w:pPr>
    </w:p>
    <w:p w:rsidR="00922538" w:rsidRPr="00294BFB" w:rsidRDefault="00FA2523" w:rsidP="00FA2523">
      <w:pPr>
        <w:rPr>
          <w:sz w:val="22"/>
          <w:szCs w:val="22"/>
        </w:rPr>
      </w:pPr>
      <w:r w:rsidRPr="00294BFB">
        <w:rPr>
          <w:b/>
          <w:sz w:val="22"/>
          <w:szCs w:val="22"/>
        </w:rPr>
        <w:t>MODALITA’ DI SELEZIONE</w:t>
      </w:r>
    </w:p>
    <w:p w:rsidR="00922538" w:rsidRPr="00294BFB" w:rsidRDefault="00922538" w:rsidP="00922538">
      <w:pPr>
        <w:jc w:val="both"/>
        <w:rPr>
          <w:sz w:val="22"/>
          <w:szCs w:val="22"/>
        </w:rPr>
      </w:pPr>
      <w:r w:rsidRPr="00294BFB">
        <w:rPr>
          <w:sz w:val="22"/>
          <w:szCs w:val="22"/>
        </w:rPr>
        <w:t>La selezione di merito, nel caso in cui il numero delle domande di partecipazione ecceda il numero dei posti disponibili, sarà effettuata sulla base della valutazione dei requisiti di accesso e dei risultati delle prove di selezione (test/questionari e colloquio).</w:t>
      </w:r>
    </w:p>
    <w:p w:rsidR="00FA2523" w:rsidRPr="00294BFB" w:rsidRDefault="00FA2523" w:rsidP="00922538">
      <w:pPr>
        <w:jc w:val="both"/>
        <w:rPr>
          <w:sz w:val="22"/>
          <w:szCs w:val="22"/>
        </w:rPr>
      </w:pPr>
      <w:r w:rsidRPr="00294BFB">
        <w:rPr>
          <w:sz w:val="22"/>
          <w:szCs w:val="22"/>
        </w:rPr>
        <w:t xml:space="preserve">La convocazione all’eventuale prova selettiva e la relativa graduatoria verranno pubblicate esclusivamente sui siti </w:t>
      </w:r>
      <w:hyperlink r:id="rId15" w:history="1">
        <w:r w:rsidRPr="00294BFB">
          <w:rPr>
            <w:rStyle w:val="Collegamentoipertestuale"/>
            <w:sz w:val="22"/>
            <w:szCs w:val="22"/>
          </w:rPr>
          <w:t>www.associazionechiron.it</w:t>
        </w:r>
      </w:hyperlink>
      <w:r w:rsidRPr="00294BFB">
        <w:rPr>
          <w:sz w:val="22"/>
          <w:szCs w:val="22"/>
        </w:rPr>
        <w:t xml:space="preserve"> e </w:t>
      </w:r>
      <w:hyperlink r:id="rId16" w:history="1">
        <w:r w:rsidRPr="00294BFB">
          <w:rPr>
            <w:rStyle w:val="Collegamentoipertestuale"/>
            <w:sz w:val="22"/>
            <w:szCs w:val="22"/>
          </w:rPr>
          <w:t>www.galpollino.it</w:t>
        </w:r>
      </w:hyperlink>
      <w:r w:rsidR="00583760" w:rsidRPr="00294BFB">
        <w:rPr>
          <w:sz w:val="22"/>
          <w:szCs w:val="22"/>
        </w:rPr>
        <w:t xml:space="preserve">. </w:t>
      </w:r>
      <w:r w:rsidRPr="00294BFB">
        <w:rPr>
          <w:sz w:val="22"/>
          <w:szCs w:val="22"/>
        </w:rPr>
        <w:t>I candidati assenti alle selezioni saranno considerati rinunciatari.</w:t>
      </w:r>
    </w:p>
    <w:p w:rsidR="00305BC7" w:rsidRPr="00294BFB" w:rsidRDefault="00305BC7" w:rsidP="00FA2523">
      <w:pPr>
        <w:rPr>
          <w:sz w:val="22"/>
          <w:szCs w:val="22"/>
        </w:rPr>
      </w:pPr>
    </w:p>
    <w:p w:rsidR="00FA2523" w:rsidRPr="00294BFB" w:rsidRDefault="00FA2523" w:rsidP="00FA2523">
      <w:pPr>
        <w:rPr>
          <w:b/>
          <w:sz w:val="22"/>
          <w:szCs w:val="22"/>
        </w:rPr>
      </w:pPr>
      <w:r w:rsidRPr="00294BFB">
        <w:rPr>
          <w:b/>
          <w:sz w:val="22"/>
          <w:szCs w:val="22"/>
        </w:rPr>
        <w:t>MODALITA’ DI PARTECIPAZIONE</w:t>
      </w:r>
    </w:p>
    <w:p w:rsidR="00FA2523" w:rsidRPr="00294BFB" w:rsidRDefault="00FA2523" w:rsidP="00922538">
      <w:pPr>
        <w:jc w:val="both"/>
        <w:rPr>
          <w:sz w:val="22"/>
          <w:szCs w:val="22"/>
        </w:rPr>
      </w:pPr>
      <w:r w:rsidRPr="00294BFB">
        <w:rPr>
          <w:sz w:val="22"/>
          <w:szCs w:val="22"/>
        </w:rPr>
        <w:t>La frequenza al corso è obbligatoria. É consentito un numero di assenze, a qualsiasi titolo, non superiore al</w:t>
      </w:r>
      <w:r w:rsidR="00922538" w:rsidRPr="00294BFB">
        <w:rPr>
          <w:sz w:val="22"/>
          <w:szCs w:val="22"/>
        </w:rPr>
        <w:t xml:space="preserve"> </w:t>
      </w:r>
      <w:r w:rsidRPr="00294BFB">
        <w:rPr>
          <w:sz w:val="22"/>
          <w:szCs w:val="22"/>
        </w:rPr>
        <w:t>25% del totale delle ore previste. Solo gli allievi che avranno frequentato almeno il 75% delle ore</w:t>
      </w:r>
      <w:r w:rsidR="00922538" w:rsidRPr="00294BFB">
        <w:rPr>
          <w:sz w:val="22"/>
          <w:szCs w:val="22"/>
        </w:rPr>
        <w:t xml:space="preserve"> </w:t>
      </w:r>
      <w:r w:rsidRPr="00294BFB">
        <w:rPr>
          <w:sz w:val="22"/>
          <w:szCs w:val="22"/>
        </w:rPr>
        <w:t>a</w:t>
      </w:r>
      <w:r w:rsidR="00922538" w:rsidRPr="00294BFB">
        <w:rPr>
          <w:sz w:val="22"/>
          <w:szCs w:val="22"/>
        </w:rPr>
        <w:t>utorizzate saranno ammessi alla verifica finale</w:t>
      </w:r>
      <w:r w:rsidR="00491A37" w:rsidRPr="00294BFB">
        <w:rPr>
          <w:sz w:val="22"/>
          <w:szCs w:val="22"/>
        </w:rPr>
        <w:t xml:space="preserve"> per il rilascio della Certificazione delle Competenze Professionali acquisite</w:t>
      </w:r>
      <w:r w:rsidRPr="00294BFB">
        <w:rPr>
          <w:sz w:val="22"/>
          <w:szCs w:val="22"/>
        </w:rPr>
        <w:t>.</w:t>
      </w:r>
    </w:p>
    <w:p w:rsidR="00922538" w:rsidRPr="00294BFB" w:rsidRDefault="00922538" w:rsidP="00671CE7">
      <w:pPr>
        <w:jc w:val="both"/>
        <w:rPr>
          <w:sz w:val="22"/>
          <w:szCs w:val="22"/>
        </w:rPr>
      </w:pPr>
    </w:p>
    <w:p w:rsidR="00583760" w:rsidRPr="00294BFB" w:rsidRDefault="00FA2523" w:rsidP="00671CE7">
      <w:pPr>
        <w:jc w:val="both"/>
        <w:rPr>
          <w:b/>
          <w:sz w:val="22"/>
          <w:szCs w:val="22"/>
        </w:rPr>
      </w:pPr>
      <w:r w:rsidRPr="00294BFB">
        <w:rPr>
          <w:b/>
          <w:sz w:val="22"/>
          <w:szCs w:val="22"/>
        </w:rPr>
        <w:t>SEDE DEL CORSO</w:t>
      </w:r>
    </w:p>
    <w:p w:rsidR="00FA2523" w:rsidRPr="00294BFB" w:rsidRDefault="00FA2523" w:rsidP="00671CE7">
      <w:pPr>
        <w:jc w:val="both"/>
        <w:rPr>
          <w:sz w:val="22"/>
          <w:szCs w:val="22"/>
        </w:rPr>
      </w:pPr>
      <w:r w:rsidRPr="00294BFB">
        <w:rPr>
          <w:sz w:val="22"/>
          <w:szCs w:val="22"/>
        </w:rPr>
        <w:t xml:space="preserve">La sede formativa del corso è </w:t>
      </w:r>
      <w:r w:rsidR="00922538" w:rsidRPr="00294BFB">
        <w:rPr>
          <w:sz w:val="22"/>
          <w:szCs w:val="22"/>
        </w:rPr>
        <w:t xml:space="preserve">in </w:t>
      </w:r>
      <w:r w:rsidR="00491A37" w:rsidRPr="00294BFB">
        <w:rPr>
          <w:sz w:val="22"/>
          <w:szCs w:val="22"/>
        </w:rPr>
        <w:t>Castrovillari</w:t>
      </w:r>
      <w:r w:rsidRPr="00294BFB">
        <w:rPr>
          <w:sz w:val="22"/>
          <w:szCs w:val="22"/>
        </w:rPr>
        <w:t>. Lo stage formativo sarà realizzato presso strutture esterne</w:t>
      </w:r>
      <w:r w:rsidR="00922538" w:rsidRPr="00294BFB">
        <w:rPr>
          <w:sz w:val="22"/>
          <w:szCs w:val="22"/>
        </w:rPr>
        <w:t xml:space="preserve"> </w:t>
      </w:r>
      <w:r w:rsidRPr="00294BFB">
        <w:rPr>
          <w:sz w:val="22"/>
          <w:szCs w:val="22"/>
        </w:rPr>
        <w:t>convenzionate.</w:t>
      </w:r>
    </w:p>
    <w:p w:rsidR="00922538" w:rsidRPr="00294BFB" w:rsidRDefault="00922538" w:rsidP="00671CE7">
      <w:pPr>
        <w:jc w:val="both"/>
        <w:rPr>
          <w:sz w:val="22"/>
          <w:szCs w:val="22"/>
        </w:rPr>
      </w:pPr>
    </w:p>
    <w:p w:rsidR="00FA2523" w:rsidRPr="00294BFB" w:rsidRDefault="00FA2523" w:rsidP="00671CE7">
      <w:pPr>
        <w:jc w:val="both"/>
        <w:rPr>
          <w:b/>
          <w:sz w:val="22"/>
          <w:szCs w:val="22"/>
        </w:rPr>
      </w:pPr>
      <w:r w:rsidRPr="00294BFB">
        <w:rPr>
          <w:b/>
          <w:sz w:val="22"/>
          <w:szCs w:val="22"/>
        </w:rPr>
        <w:t>INDENNITA’ AI PARTECIPANTI</w:t>
      </w:r>
    </w:p>
    <w:p w:rsidR="00FA2523" w:rsidRPr="00294BFB" w:rsidRDefault="00FA2523" w:rsidP="00671CE7">
      <w:pPr>
        <w:jc w:val="both"/>
        <w:rPr>
          <w:sz w:val="22"/>
          <w:szCs w:val="22"/>
        </w:rPr>
      </w:pPr>
      <w:r w:rsidRPr="00294BFB">
        <w:rPr>
          <w:sz w:val="22"/>
          <w:szCs w:val="22"/>
        </w:rPr>
        <w:t>La partecipazione alle attività formative è gratuita. Agli allievi disoccupati/inoccupati sarà corrisposto un</w:t>
      </w:r>
      <w:r w:rsidR="00922538" w:rsidRPr="00294BFB">
        <w:rPr>
          <w:sz w:val="22"/>
          <w:szCs w:val="22"/>
        </w:rPr>
        <w:t xml:space="preserve"> </w:t>
      </w:r>
      <w:r w:rsidRPr="00294BFB">
        <w:rPr>
          <w:sz w:val="22"/>
          <w:szCs w:val="22"/>
        </w:rPr>
        <w:t>incentivo giornaliero per ogni ora di effettiva presenza. Sarà fornito, inoltre, il materiale</w:t>
      </w:r>
      <w:r w:rsidR="00922538" w:rsidRPr="00294BFB">
        <w:rPr>
          <w:sz w:val="22"/>
          <w:szCs w:val="22"/>
        </w:rPr>
        <w:t xml:space="preserve"> </w:t>
      </w:r>
      <w:r w:rsidRPr="00294BFB">
        <w:rPr>
          <w:sz w:val="22"/>
          <w:szCs w:val="22"/>
        </w:rPr>
        <w:t>didattico e quello necessari</w:t>
      </w:r>
      <w:r w:rsidR="001368BB" w:rsidRPr="00294BFB">
        <w:rPr>
          <w:sz w:val="22"/>
          <w:szCs w:val="22"/>
        </w:rPr>
        <w:t>o per le esercitazioni pratiche</w:t>
      </w:r>
      <w:r w:rsidRPr="00294BFB">
        <w:rPr>
          <w:sz w:val="22"/>
          <w:szCs w:val="22"/>
        </w:rPr>
        <w:t>.</w:t>
      </w:r>
    </w:p>
    <w:p w:rsidR="00671CE7" w:rsidRPr="00294BFB" w:rsidRDefault="00671CE7" w:rsidP="00671CE7">
      <w:pPr>
        <w:jc w:val="both"/>
        <w:rPr>
          <w:sz w:val="22"/>
          <w:szCs w:val="22"/>
        </w:rPr>
      </w:pPr>
    </w:p>
    <w:p w:rsidR="00FA2523" w:rsidRPr="00294BFB" w:rsidRDefault="00FA2523" w:rsidP="00671CE7">
      <w:pPr>
        <w:jc w:val="both"/>
        <w:rPr>
          <w:b/>
          <w:sz w:val="22"/>
          <w:szCs w:val="22"/>
        </w:rPr>
      </w:pPr>
      <w:r w:rsidRPr="00294BFB">
        <w:rPr>
          <w:b/>
          <w:sz w:val="22"/>
          <w:szCs w:val="22"/>
        </w:rPr>
        <w:t>TUTELA DELLA PRIVACY</w:t>
      </w:r>
    </w:p>
    <w:p w:rsidR="00671CE7" w:rsidRPr="00294BFB" w:rsidRDefault="00671CE7" w:rsidP="00671CE7">
      <w:pPr>
        <w:jc w:val="both"/>
        <w:rPr>
          <w:sz w:val="22"/>
          <w:szCs w:val="22"/>
        </w:rPr>
      </w:pPr>
      <w:r w:rsidRPr="00294BFB">
        <w:rPr>
          <w:sz w:val="22"/>
          <w:szCs w:val="22"/>
        </w:rPr>
        <w:t>I dati raccolti verranno trattati ai sensi e per gli effetti del Decreto Legislativo 196/2003 e successive modifiche ed integrazioni.</w:t>
      </w:r>
    </w:p>
    <w:p w:rsidR="001368BB" w:rsidRPr="00294BFB" w:rsidRDefault="001368BB" w:rsidP="00671CE7">
      <w:pPr>
        <w:autoSpaceDE w:val="0"/>
        <w:autoSpaceDN w:val="0"/>
        <w:adjustRightInd w:val="0"/>
        <w:rPr>
          <w:sz w:val="22"/>
          <w:szCs w:val="22"/>
        </w:rPr>
      </w:pPr>
    </w:p>
    <w:p w:rsidR="00671CE7" w:rsidRPr="00294BFB" w:rsidRDefault="001368BB" w:rsidP="00671CE7">
      <w:pPr>
        <w:autoSpaceDE w:val="0"/>
        <w:autoSpaceDN w:val="0"/>
        <w:adjustRightInd w:val="0"/>
        <w:rPr>
          <w:b/>
          <w:sz w:val="22"/>
          <w:szCs w:val="22"/>
        </w:rPr>
      </w:pPr>
      <w:r w:rsidRPr="00294BFB">
        <w:rPr>
          <w:b/>
          <w:sz w:val="22"/>
          <w:szCs w:val="22"/>
        </w:rPr>
        <w:t>PER INFORMAZIONI</w:t>
      </w:r>
      <w:r w:rsidR="00671CE7" w:rsidRPr="00294BFB">
        <w:rPr>
          <w:b/>
          <w:sz w:val="22"/>
          <w:szCs w:val="22"/>
        </w:rPr>
        <w:t>:</w:t>
      </w:r>
    </w:p>
    <w:p w:rsidR="00671CE7" w:rsidRPr="00294BFB" w:rsidRDefault="00671CE7" w:rsidP="00671CE7">
      <w:pPr>
        <w:autoSpaceDE w:val="0"/>
        <w:autoSpaceDN w:val="0"/>
        <w:adjustRightInd w:val="0"/>
        <w:rPr>
          <w:bCs/>
          <w:i/>
          <w:iCs/>
          <w:sz w:val="22"/>
          <w:szCs w:val="22"/>
        </w:rPr>
      </w:pPr>
      <w:r w:rsidRPr="00294BFB">
        <w:rPr>
          <w:sz w:val="22"/>
          <w:szCs w:val="22"/>
        </w:rPr>
        <w:t xml:space="preserve">Tel. </w:t>
      </w:r>
      <w:r w:rsidRPr="00294BFB">
        <w:rPr>
          <w:bCs/>
          <w:i/>
          <w:iCs/>
          <w:sz w:val="22"/>
          <w:szCs w:val="22"/>
        </w:rPr>
        <w:t xml:space="preserve">0984/927510 – </w:t>
      </w:r>
      <w:r w:rsidRPr="00294BFB">
        <w:rPr>
          <w:bCs/>
          <w:sz w:val="22"/>
          <w:szCs w:val="22"/>
        </w:rPr>
        <w:t xml:space="preserve">E-mail: </w:t>
      </w:r>
      <w:r w:rsidRPr="00294BFB">
        <w:rPr>
          <w:bCs/>
          <w:i/>
          <w:iCs/>
          <w:sz w:val="22"/>
          <w:szCs w:val="22"/>
        </w:rPr>
        <w:t>info@associazionechiron.it</w:t>
      </w:r>
    </w:p>
    <w:p w:rsidR="00EB185A" w:rsidRPr="00294BFB" w:rsidRDefault="00EB185A" w:rsidP="00671CE7">
      <w:pPr>
        <w:autoSpaceDE w:val="0"/>
        <w:autoSpaceDN w:val="0"/>
        <w:adjustRightInd w:val="0"/>
        <w:rPr>
          <w:b/>
          <w:bCs/>
          <w:sz w:val="22"/>
          <w:szCs w:val="22"/>
        </w:rPr>
      </w:pPr>
    </w:p>
    <w:p w:rsidR="00294BFB" w:rsidRDefault="00294BFB" w:rsidP="00671CE7">
      <w:pPr>
        <w:autoSpaceDE w:val="0"/>
        <w:autoSpaceDN w:val="0"/>
        <w:adjustRightInd w:val="0"/>
        <w:rPr>
          <w:b/>
          <w:bCs/>
          <w:sz w:val="22"/>
          <w:szCs w:val="22"/>
        </w:rPr>
      </w:pPr>
    </w:p>
    <w:p w:rsidR="00671CE7" w:rsidRPr="00294BFB" w:rsidRDefault="00671CE7" w:rsidP="00671CE7">
      <w:pPr>
        <w:autoSpaceDE w:val="0"/>
        <w:autoSpaceDN w:val="0"/>
        <w:adjustRightInd w:val="0"/>
        <w:rPr>
          <w:b/>
          <w:bCs/>
          <w:sz w:val="22"/>
          <w:szCs w:val="22"/>
        </w:rPr>
      </w:pPr>
      <w:r w:rsidRPr="00294BFB">
        <w:rPr>
          <w:b/>
          <w:bCs/>
          <w:sz w:val="22"/>
          <w:szCs w:val="22"/>
        </w:rPr>
        <w:t xml:space="preserve">Montalto Uffugo, </w:t>
      </w:r>
      <w:r w:rsidR="00531155">
        <w:rPr>
          <w:b/>
          <w:bCs/>
          <w:sz w:val="22"/>
          <w:szCs w:val="22"/>
        </w:rPr>
        <w:t>11/12/2014</w:t>
      </w:r>
    </w:p>
    <w:p w:rsidR="00671CE7" w:rsidRPr="00294BFB" w:rsidRDefault="00671CE7" w:rsidP="00671CE7">
      <w:pPr>
        <w:autoSpaceDE w:val="0"/>
        <w:autoSpaceDN w:val="0"/>
        <w:adjustRightInd w:val="0"/>
        <w:rPr>
          <w:b/>
          <w:bCs/>
          <w:sz w:val="22"/>
          <w:szCs w:val="22"/>
        </w:rPr>
      </w:pPr>
    </w:p>
    <w:p w:rsidR="00294BFB" w:rsidRDefault="00671CE7" w:rsidP="00333A6C">
      <w:pPr>
        <w:autoSpaceDE w:val="0"/>
        <w:autoSpaceDN w:val="0"/>
        <w:adjustRightInd w:val="0"/>
        <w:rPr>
          <w:b/>
          <w:bCs/>
          <w:sz w:val="22"/>
          <w:szCs w:val="22"/>
        </w:rPr>
      </w:pPr>
      <w:r w:rsidRPr="00294BFB">
        <w:rPr>
          <w:b/>
          <w:bCs/>
          <w:sz w:val="22"/>
          <w:szCs w:val="22"/>
        </w:rPr>
        <w:t xml:space="preserve">                </w:t>
      </w:r>
    </w:p>
    <w:p w:rsidR="00333A6C" w:rsidRPr="00294BFB" w:rsidRDefault="00294BFB" w:rsidP="00294BFB">
      <w:pPr>
        <w:autoSpaceDE w:val="0"/>
        <w:autoSpaceDN w:val="0"/>
        <w:adjustRightInd w:val="0"/>
        <w:ind w:firstLine="708"/>
        <w:rPr>
          <w:b/>
          <w:bCs/>
          <w:sz w:val="22"/>
          <w:szCs w:val="22"/>
        </w:rPr>
      </w:pPr>
      <w:r>
        <w:rPr>
          <w:b/>
          <w:bCs/>
          <w:sz w:val="22"/>
          <w:szCs w:val="22"/>
        </w:rPr>
        <w:t xml:space="preserve">  </w:t>
      </w:r>
      <w:r w:rsidR="000147C0">
        <w:rPr>
          <w:b/>
          <w:bCs/>
          <w:sz w:val="22"/>
          <w:szCs w:val="22"/>
        </w:rPr>
        <w:t xml:space="preserve">        </w:t>
      </w:r>
      <w:r>
        <w:rPr>
          <w:b/>
          <w:bCs/>
          <w:sz w:val="22"/>
          <w:szCs w:val="22"/>
        </w:rPr>
        <w:t xml:space="preserve">  </w:t>
      </w:r>
      <w:r w:rsidR="000147C0">
        <w:rPr>
          <w:b/>
          <w:bCs/>
          <w:sz w:val="22"/>
          <w:szCs w:val="22"/>
        </w:rPr>
        <w:t xml:space="preserve">  ATS POLLINO</w:t>
      </w:r>
      <w:r w:rsidR="00333A6C" w:rsidRPr="00294BFB">
        <w:rPr>
          <w:b/>
          <w:bCs/>
          <w:sz w:val="22"/>
          <w:szCs w:val="22"/>
        </w:rPr>
        <w:tab/>
        <w:t xml:space="preserve">      </w:t>
      </w:r>
      <w:r>
        <w:rPr>
          <w:b/>
          <w:bCs/>
          <w:sz w:val="22"/>
          <w:szCs w:val="22"/>
        </w:rPr>
        <w:t xml:space="preserve">              </w:t>
      </w:r>
      <w:r>
        <w:rPr>
          <w:b/>
          <w:bCs/>
          <w:sz w:val="22"/>
          <w:szCs w:val="22"/>
        </w:rPr>
        <w:tab/>
      </w:r>
      <w:r w:rsidR="000147C0">
        <w:rPr>
          <w:b/>
          <w:bCs/>
          <w:sz w:val="22"/>
          <w:szCs w:val="22"/>
        </w:rPr>
        <w:t xml:space="preserve">      </w:t>
      </w:r>
      <w:r>
        <w:rPr>
          <w:b/>
          <w:bCs/>
          <w:sz w:val="22"/>
          <w:szCs w:val="22"/>
        </w:rPr>
        <w:tab/>
        <w:t xml:space="preserve">    </w:t>
      </w:r>
      <w:r w:rsidR="000147C0">
        <w:rPr>
          <w:b/>
          <w:bCs/>
          <w:sz w:val="22"/>
          <w:szCs w:val="22"/>
        </w:rPr>
        <w:t xml:space="preserve"> </w:t>
      </w:r>
      <w:r w:rsidR="000147C0">
        <w:rPr>
          <w:b/>
          <w:bCs/>
          <w:sz w:val="22"/>
          <w:szCs w:val="22"/>
        </w:rPr>
        <w:tab/>
        <w:t xml:space="preserve">   </w:t>
      </w:r>
      <w:r w:rsidR="00333A6C" w:rsidRPr="00294BFB">
        <w:rPr>
          <w:b/>
          <w:bCs/>
          <w:sz w:val="22"/>
          <w:szCs w:val="22"/>
        </w:rPr>
        <w:t>Gruppo di Azione Locale</w:t>
      </w:r>
    </w:p>
    <w:p w:rsidR="00333A6C" w:rsidRPr="00294BFB" w:rsidRDefault="00333A6C" w:rsidP="00333A6C">
      <w:pPr>
        <w:autoSpaceDE w:val="0"/>
        <w:autoSpaceDN w:val="0"/>
        <w:adjustRightInd w:val="0"/>
        <w:rPr>
          <w:b/>
          <w:bCs/>
          <w:sz w:val="22"/>
          <w:szCs w:val="22"/>
        </w:rPr>
      </w:pPr>
      <w:r w:rsidRPr="00294BFB">
        <w:rPr>
          <w:b/>
          <w:bCs/>
          <w:sz w:val="22"/>
          <w:szCs w:val="22"/>
        </w:rPr>
        <w:t xml:space="preserve">    </w:t>
      </w:r>
      <w:r w:rsidRPr="00294BFB">
        <w:rPr>
          <w:b/>
          <w:bCs/>
          <w:sz w:val="22"/>
          <w:szCs w:val="22"/>
        </w:rPr>
        <w:tab/>
      </w:r>
      <w:r w:rsidR="00294BFB">
        <w:rPr>
          <w:b/>
          <w:bCs/>
          <w:sz w:val="22"/>
          <w:szCs w:val="22"/>
        </w:rPr>
        <w:t xml:space="preserve">   </w:t>
      </w:r>
      <w:r w:rsidRPr="00294BFB">
        <w:rPr>
          <w:b/>
          <w:bCs/>
          <w:sz w:val="22"/>
          <w:szCs w:val="22"/>
        </w:rPr>
        <w:t xml:space="preserve">   Il Rappresentante Legale                           </w:t>
      </w:r>
      <w:r w:rsidRPr="00294BFB">
        <w:rPr>
          <w:b/>
          <w:bCs/>
          <w:sz w:val="22"/>
          <w:szCs w:val="22"/>
        </w:rPr>
        <w:tab/>
      </w:r>
      <w:r w:rsidRPr="00294BFB">
        <w:rPr>
          <w:b/>
          <w:bCs/>
          <w:sz w:val="22"/>
          <w:szCs w:val="22"/>
        </w:rPr>
        <w:tab/>
      </w:r>
      <w:r w:rsidR="00294BFB">
        <w:rPr>
          <w:b/>
          <w:bCs/>
          <w:sz w:val="22"/>
          <w:szCs w:val="22"/>
        </w:rPr>
        <w:t xml:space="preserve">   </w:t>
      </w:r>
      <w:r w:rsidRPr="00294BFB">
        <w:rPr>
          <w:b/>
          <w:bCs/>
          <w:sz w:val="22"/>
          <w:szCs w:val="22"/>
        </w:rPr>
        <w:tab/>
        <w:t xml:space="preserve">GAL POLLINO SVILUPPO      </w:t>
      </w:r>
    </w:p>
    <w:p w:rsidR="00333A6C" w:rsidRPr="00294BFB" w:rsidRDefault="00333A6C" w:rsidP="00333A6C">
      <w:pPr>
        <w:autoSpaceDE w:val="0"/>
        <w:autoSpaceDN w:val="0"/>
        <w:adjustRightInd w:val="0"/>
        <w:rPr>
          <w:b/>
          <w:bCs/>
          <w:sz w:val="22"/>
          <w:szCs w:val="22"/>
        </w:rPr>
      </w:pPr>
      <w:r w:rsidRPr="00294BFB">
        <w:rPr>
          <w:b/>
          <w:bCs/>
          <w:sz w:val="22"/>
          <w:szCs w:val="22"/>
        </w:rPr>
        <w:tab/>
        <w:t xml:space="preserve">        </w:t>
      </w:r>
      <w:r w:rsidR="00294BFB" w:rsidRPr="00294BFB">
        <w:rPr>
          <w:b/>
          <w:bCs/>
          <w:sz w:val="22"/>
          <w:szCs w:val="22"/>
        </w:rPr>
        <w:t>Dott.</w:t>
      </w:r>
      <w:r w:rsidRPr="00294BFB">
        <w:rPr>
          <w:b/>
          <w:bCs/>
          <w:sz w:val="22"/>
          <w:szCs w:val="22"/>
        </w:rPr>
        <w:t xml:space="preserve"> Antonio Malizia                </w:t>
      </w:r>
      <w:r w:rsidRPr="00294BFB">
        <w:rPr>
          <w:b/>
          <w:bCs/>
          <w:sz w:val="22"/>
          <w:szCs w:val="22"/>
        </w:rPr>
        <w:tab/>
      </w:r>
      <w:r w:rsidRPr="00294BFB">
        <w:rPr>
          <w:b/>
          <w:bCs/>
          <w:sz w:val="22"/>
          <w:szCs w:val="22"/>
        </w:rPr>
        <w:tab/>
        <w:t xml:space="preserve">                               </w:t>
      </w:r>
      <w:r w:rsidRPr="00294BFB">
        <w:rPr>
          <w:b/>
          <w:bCs/>
          <w:sz w:val="22"/>
          <w:szCs w:val="22"/>
        </w:rPr>
        <w:tab/>
        <w:t>Il Presidente</w:t>
      </w:r>
    </w:p>
    <w:p w:rsidR="0089650A" w:rsidRPr="00294BFB" w:rsidRDefault="00333A6C" w:rsidP="00333A6C">
      <w:pPr>
        <w:autoSpaceDE w:val="0"/>
        <w:autoSpaceDN w:val="0"/>
        <w:adjustRightInd w:val="0"/>
        <w:rPr>
          <w:sz w:val="22"/>
          <w:szCs w:val="22"/>
        </w:rPr>
      </w:pPr>
      <w:r w:rsidRPr="00294BFB">
        <w:rPr>
          <w:b/>
          <w:bCs/>
          <w:sz w:val="22"/>
          <w:szCs w:val="22"/>
        </w:rPr>
        <w:tab/>
        <w:t xml:space="preserve">          </w:t>
      </w:r>
      <w:r w:rsidRPr="00294BFB">
        <w:rPr>
          <w:b/>
          <w:bCs/>
          <w:sz w:val="22"/>
          <w:szCs w:val="22"/>
        </w:rPr>
        <w:tab/>
      </w:r>
      <w:r w:rsidRPr="00294BFB">
        <w:rPr>
          <w:b/>
          <w:bCs/>
          <w:sz w:val="22"/>
          <w:szCs w:val="22"/>
        </w:rPr>
        <w:tab/>
      </w:r>
      <w:r w:rsidRPr="00294BFB">
        <w:rPr>
          <w:b/>
          <w:bCs/>
          <w:sz w:val="22"/>
          <w:szCs w:val="22"/>
        </w:rPr>
        <w:tab/>
      </w:r>
      <w:r w:rsidRPr="00294BFB">
        <w:rPr>
          <w:b/>
          <w:bCs/>
          <w:sz w:val="22"/>
          <w:szCs w:val="22"/>
        </w:rPr>
        <w:tab/>
      </w:r>
      <w:r w:rsidRPr="00294BFB">
        <w:rPr>
          <w:b/>
          <w:bCs/>
          <w:sz w:val="22"/>
          <w:szCs w:val="22"/>
        </w:rPr>
        <w:tab/>
      </w:r>
      <w:r w:rsidRPr="00294BFB">
        <w:rPr>
          <w:b/>
          <w:bCs/>
          <w:sz w:val="22"/>
          <w:szCs w:val="22"/>
        </w:rPr>
        <w:tab/>
        <w:t xml:space="preserve">                            </w:t>
      </w:r>
      <w:r w:rsidR="00294BFB">
        <w:rPr>
          <w:b/>
          <w:bCs/>
          <w:sz w:val="22"/>
          <w:szCs w:val="22"/>
        </w:rPr>
        <w:t xml:space="preserve"> </w:t>
      </w:r>
      <w:r w:rsidRPr="00294BFB">
        <w:rPr>
          <w:b/>
          <w:bCs/>
          <w:sz w:val="22"/>
          <w:szCs w:val="22"/>
        </w:rPr>
        <w:t>On. D</w:t>
      </w:r>
      <w:bookmarkStart w:id="0" w:name="_GoBack"/>
      <w:bookmarkEnd w:id="0"/>
      <w:r w:rsidRPr="00294BFB">
        <w:rPr>
          <w:b/>
          <w:bCs/>
          <w:sz w:val="22"/>
          <w:szCs w:val="22"/>
        </w:rPr>
        <w:t xml:space="preserve">omenico Pappaterra  </w:t>
      </w:r>
    </w:p>
    <w:sectPr w:rsidR="0089650A" w:rsidRPr="00294BFB" w:rsidSect="00294BFB">
      <w:footerReference w:type="even" r:id="rId17"/>
      <w:footerReference w:type="default" r:id="rId18"/>
      <w:pgSz w:w="11906" w:h="16838"/>
      <w:pgMar w:top="284" w:right="1134" w:bottom="709" w:left="1134"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417" w:rsidRDefault="00D61417">
      <w:r>
        <w:separator/>
      </w:r>
    </w:p>
  </w:endnote>
  <w:endnote w:type="continuationSeparator" w:id="1">
    <w:p w:rsidR="00D61417" w:rsidRDefault="00D614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FD9" w:rsidRDefault="005F0B00">
    <w:pPr>
      <w:pStyle w:val="Pidipagina"/>
      <w:framePr w:wrap="around" w:vAnchor="text" w:hAnchor="margin" w:xAlign="right" w:y="1"/>
      <w:rPr>
        <w:rStyle w:val="Numeropagina"/>
      </w:rPr>
    </w:pPr>
    <w:r>
      <w:rPr>
        <w:rStyle w:val="Numeropagina"/>
      </w:rPr>
      <w:fldChar w:fldCharType="begin"/>
    </w:r>
    <w:r w:rsidR="004B4FD9">
      <w:rPr>
        <w:rStyle w:val="Numeropagina"/>
      </w:rPr>
      <w:instrText xml:space="preserve">PAGE  </w:instrText>
    </w:r>
    <w:r>
      <w:rPr>
        <w:rStyle w:val="Numeropagina"/>
      </w:rPr>
      <w:fldChar w:fldCharType="separate"/>
    </w:r>
    <w:r w:rsidR="004B4FD9">
      <w:rPr>
        <w:rStyle w:val="Numeropagina"/>
        <w:noProof/>
      </w:rPr>
      <w:t>1</w:t>
    </w:r>
    <w:r>
      <w:rPr>
        <w:rStyle w:val="Numeropagina"/>
      </w:rPr>
      <w:fldChar w:fldCharType="end"/>
    </w:r>
  </w:p>
  <w:p w:rsidR="004B4FD9" w:rsidRDefault="004B4FD9">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FD9" w:rsidRDefault="004B4FD9" w:rsidP="00583760">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417" w:rsidRDefault="00D61417">
      <w:r>
        <w:separator/>
      </w:r>
    </w:p>
  </w:footnote>
  <w:footnote w:type="continuationSeparator" w:id="1">
    <w:p w:rsidR="00D61417" w:rsidRDefault="00D614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C"/>
    <w:multiLevelType w:val="singleLevel"/>
    <w:tmpl w:val="0000000C"/>
    <w:name w:val="WW8Num12"/>
    <w:lvl w:ilvl="0">
      <w:start w:val="1"/>
      <w:numFmt w:val="bullet"/>
      <w:lvlText w:val=""/>
      <w:lvlJc w:val="left"/>
      <w:pPr>
        <w:tabs>
          <w:tab w:val="num" w:pos="0"/>
        </w:tabs>
        <w:ind w:left="1080" w:hanging="360"/>
      </w:pPr>
      <w:rPr>
        <w:rFonts w:ascii="Symbol" w:hAnsi="Symbol"/>
      </w:rPr>
    </w:lvl>
  </w:abstractNum>
  <w:abstractNum w:abstractNumId="2">
    <w:nsid w:val="00000014"/>
    <w:multiLevelType w:val="multilevel"/>
    <w:tmpl w:val="00000014"/>
    <w:name w:val="WW8Num2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5"/>
    <w:multiLevelType w:val="singleLevel"/>
    <w:tmpl w:val="00000015"/>
    <w:name w:val="WW8Num21"/>
    <w:lvl w:ilvl="0">
      <w:start w:val="1"/>
      <w:numFmt w:val="bullet"/>
      <w:lvlText w:val=""/>
      <w:lvlJc w:val="left"/>
      <w:pPr>
        <w:tabs>
          <w:tab w:val="num" w:pos="113"/>
        </w:tabs>
        <w:ind w:left="284" w:hanging="284"/>
      </w:pPr>
      <w:rPr>
        <w:rFonts w:ascii="Wingdings" w:hAnsi="Wingdings"/>
      </w:rPr>
    </w:lvl>
  </w:abstractNum>
  <w:abstractNum w:abstractNumId="4">
    <w:nsid w:val="01AB3831"/>
    <w:multiLevelType w:val="hybridMultilevel"/>
    <w:tmpl w:val="272C5066"/>
    <w:lvl w:ilvl="0" w:tplc="04100015">
      <w:start w:val="1"/>
      <w:numFmt w:val="upperLetter"/>
      <w:lvlText w:val="%1."/>
      <w:lvlJc w:val="left"/>
      <w:pPr>
        <w:ind w:left="720" w:hanging="360"/>
      </w:pPr>
      <w:rPr>
        <w:rFonts w:hint="default"/>
      </w:rPr>
    </w:lvl>
    <w:lvl w:ilvl="1" w:tplc="D44CF0D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4135F4"/>
    <w:multiLevelType w:val="hybridMultilevel"/>
    <w:tmpl w:val="3E7097AE"/>
    <w:lvl w:ilvl="0" w:tplc="0410000F">
      <w:start w:val="1"/>
      <w:numFmt w:val="decimal"/>
      <w:lvlText w:val="%1."/>
      <w:lvlJc w:val="left"/>
      <w:pPr>
        <w:tabs>
          <w:tab w:val="num" w:pos="720"/>
        </w:tabs>
        <w:ind w:left="720" w:hanging="360"/>
      </w:pPr>
      <w:rPr>
        <w:rFonts w:hint="default"/>
      </w:rPr>
    </w:lvl>
    <w:lvl w:ilvl="1" w:tplc="0410000B">
      <w:start w:val="1"/>
      <w:numFmt w:val="bullet"/>
      <w:lvlText w:val=""/>
      <w:lvlJc w:val="left"/>
      <w:pPr>
        <w:tabs>
          <w:tab w:val="num" w:pos="1440"/>
        </w:tabs>
        <w:ind w:left="1440" w:hanging="360"/>
      </w:pPr>
      <w:rPr>
        <w:rFonts w:ascii="Wingdings" w:hAnsi="Wingdings" w:hint="default"/>
      </w:rPr>
    </w:lvl>
    <w:lvl w:ilvl="2" w:tplc="5720EA70">
      <w:start w:val="1"/>
      <w:numFmt w:val="lowerRoman"/>
      <w:lvlText w:val="%3)"/>
      <w:lvlJc w:val="left"/>
      <w:pPr>
        <w:ind w:left="2700" w:hanging="72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2753DBA"/>
    <w:multiLevelType w:val="hybridMultilevel"/>
    <w:tmpl w:val="B24480C8"/>
    <w:lvl w:ilvl="0" w:tplc="04100001">
      <w:start w:val="1"/>
      <w:numFmt w:val="bullet"/>
      <w:lvlText w:val=""/>
      <w:lvlJc w:val="left"/>
      <w:pPr>
        <w:ind w:left="766" w:hanging="360"/>
      </w:pPr>
      <w:rPr>
        <w:rFonts w:ascii="Symbol" w:hAnsi="Symbol"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7">
    <w:nsid w:val="148437DF"/>
    <w:multiLevelType w:val="hybridMultilevel"/>
    <w:tmpl w:val="47ECA752"/>
    <w:lvl w:ilvl="0" w:tplc="04100015">
      <w:start w:val="1"/>
      <w:numFmt w:val="upperLetter"/>
      <w:lvlText w:val="%1."/>
      <w:lvlJc w:val="left"/>
      <w:pPr>
        <w:tabs>
          <w:tab w:val="num" w:pos="824"/>
        </w:tabs>
        <w:ind w:left="824" w:hanging="360"/>
      </w:pPr>
      <w:rPr>
        <w:rFonts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8">
    <w:nsid w:val="187624E4"/>
    <w:multiLevelType w:val="hybridMultilevel"/>
    <w:tmpl w:val="EF402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2C51E5"/>
    <w:multiLevelType w:val="hybridMultilevel"/>
    <w:tmpl w:val="961E93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4823734"/>
    <w:multiLevelType w:val="hybridMultilevel"/>
    <w:tmpl w:val="3DCC33C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29486BB6"/>
    <w:multiLevelType w:val="hybridMultilevel"/>
    <w:tmpl w:val="FB5A7062"/>
    <w:lvl w:ilvl="0" w:tplc="04100011">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25357E0"/>
    <w:multiLevelType w:val="hybridMultilevel"/>
    <w:tmpl w:val="08286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9AC4936"/>
    <w:multiLevelType w:val="hybridMultilevel"/>
    <w:tmpl w:val="AC9ED4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4674564"/>
    <w:multiLevelType w:val="hybridMultilevel"/>
    <w:tmpl w:val="82DCA8B4"/>
    <w:lvl w:ilvl="0" w:tplc="8BE67918">
      <w:start w:val="1"/>
      <w:numFmt w:val="bullet"/>
      <w:lvlText w:val="•"/>
      <w:lvlJc w:val="left"/>
      <w:pPr>
        <w:ind w:left="1351" w:hanging="360"/>
      </w:pPr>
      <w:rPr>
        <w:rFonts w:ascii="Calibri" w:eastAsia="Times New Roman" w:hAnsi="Calibri" w:cs="SymbolMT" w:hint="default"/>
      </w:rPr>
    </w:lvl>
    <w:lvl w:ilvl="1" w:tplc="04100003">
      <w:start w:val="1"/>
      <w:numFmt w:val="bullet"/>
      <w:lvlText w:val="o"/>
      <w:lvlJc w:val="left"/>
      <w:pPr>
        <w:ind w:left="2071" w:hanging="360"/>
      </w:pPr>
      <w:rPr>
        <w:rFonts w:ascii="Courier New" w:hAnsi="Courier New" w:cs="Courier New" w:hint="default"/>
      </w:rPr>
    </w:lvl>
    <w:lvl w:ilvl="2" w:tplc="04100005" w:tentative="1">
      <w:start w:val="1"/>
      <w:numFmt w:val="bullet"/>
      <w:lvlText w:val=""/>
      <w:lvlJc w:val="left"/>
      <w:pPr>
        <w:ind w:left="2791" w:hanging="360"/>
      </w:pPr>
      <w:rPr>
        <w:rFonts w:ascii="Wingdings" w:hAnsi="Wingdings" w:hint="default"/>
      </w:rPr>
    </w:lvl>
    <w:lvl w:ilvl="3" w:tplc="04100001" w:tentative="1">
      <w:start w:val="1"/>
      <w:numFmt w:val="bullet"/>
      <w:lvlText w:val=""/>
      <w:lvlJc w:val="left"/>
      <w:pPr>
        <w:ind w:left="3511" w:hanging="360"/>
      </w:pPr>
      <w:rPr>
        <w:rFonts w:ascii="Symbol" w:hAnsi="Symbol" w:hint="default"/>
      </w:rPr>
    </w:lvl>
    <w:lvl w:ilvl="4" w:tplc="04100003" w:tentative="1">
      <w:start w:val="1"/>
      <w:numFmt w:val="bullet"/>
      <w:lvlText w:val="o"/>
      <w:lvlJc w:val="left"/>
      <w:pPr>
        <w:ind w:left="4231" w:hanging="360"/>
      </w:pPr>
      <w:rPr>
        <w:rFonts w:ascii="Courier New" w:hAnsi="Courier New" w:cs="Courier New" w:hint="default"/>
      </w:rPr>
    </w:lvl>
    <w:lvl w:ilvl="5" w:tplc="04100005" w:tentative="1">
      <w:start w:val="1"/>
      <w:numFmt w:val="bullet"/>
      <w:lvlText w:val=""/>
      <w:lvlJc w:val="left"/>
      <w:pPr>
        <w:ind w:left="4951" w:hanging="360"/>
      </w:pPr>
      <w:rPr>
        <w:rFonts w:ascii="Wingdings" w:hAnsi="Wingdings" w:hint="default"/>
      </w:rPr>
    </w:lvl>
    <w:lvl w:ilvl="6" w:tplc="04100001" w:tentative="1">
      <w:start w:val="1"/>
      <w:numFmt w:val="bullet"/>
      <w:lvlText w:val=""/>
      <w:lvlJc w:val="left"/>
      <w:pPr>
        <w:ind w:left="5671" w:hanging="360"/>
      </w:pPr>
      <w:rPr>
        <w:rFonts w:ascii="Symbol" w:hAnsi="Symbol" w:hint="default"/>
      </w:rPr>
    </w:lvl>
    <w:lvl w:ilvl="7" w:tplc="04100003" w:tentative="1">
      <w:start w:val="1"/>
      <w:numFmt w:val="bullet"/>
      <w:lvlText w:val="o"/>
      <w:lvlJc w:val="left"/>
      <w:pPr>
        <w:ind w:left="6391" w:hanging="360"/>
      </w:pPr>
      <w:rPr>
        <w:rFonts w:ascii="Courier New" w:hAnsi="Courier New" w:cs="Courier New" w:hint="default"/>
      </w:rPr>
    </w:lvl>
    <w:lvl w:ilvl="8" w:tplc="04100005" w:tentative="1">
      <w:start w:val="1"/>
      <w:numFmt w:val="bullet"/>
      <w:lvlText w:val=""/>
      <w:lvlJc w:val="left"/>
      <w:pPr>
        <w:ind w:left="7111" w:hanging="360"/>
      </w:pPr>
      <w:rPr>
        <w:rFonts w:ascii="Wingdings" w:hAnsi="Wingdings" w:hint="default"/>
      </w:rPr>
    </w:lvl>
  </w:abstractNum>
  <w:abstractNum w:abstractNumId="15">
    <w:nsid w:val="58B67440"/>
    <w:multiLevelType w:val="hybridMultilevel"/>
    <w:tmpl w:val="269ED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E842DB8"/>
    <w:multiLevelType w:val="hybridMultilevel"/>
    <w:tmpl w:val="4A3C6C0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nsid w:val="5EDB512A"/>
    <w:multiLevelType w:val="hybridMultilevel"/>
    <w:tmpl w:val="2322168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8">
    <w:nsid w:val="67655170"/>
    <w:multiLevelType w:val="hybridMultilevel"/>
    <w:tmpl w:val="79F2C1B4"/>
    <w:lvl w:ilvl="0" w:tplc="04100005">
      <w:start w:val="1"/>
      <w:numFmt w:val="bullet"/>
      <w:lvlText w:val=""/>
      <w:lvlJc w:val="left"/>
      <w:pPr>
        <w:tabs>
          <w:tab w:val="num" w:pos="920"/>
        </w:tabs>
        <w:ind w:left="920" w:hanging="36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cs="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cs="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cs="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9">
    <w:nsid w:val="6F9D3A51"/>
    <w:multiLevelType w:val="multilevel"/>
    <w:tmpl w:val="D2BE837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cs="Courier New"/>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757436E2"/>
    <w:multiLevelType w:val="hybridMultilevel"/>
    <w:tmpl w:val="DC46292C"/>
    <w:lvl w:ilvl="0" w:tplc="D480DF72">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7BC20DC4"/>
    <w:multiLevelType w:val="hybridMultilevel"/>
    <w:tmpl w:val="A6C6AC7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10"/>
  </w:num>
  <w:num w:numId="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7"/>
  </w:num>
  <w:num w:numId="7">
    <w:abstractNumId w:val="4"/>
  </w:num>
  <w:num w:numId="8">
    <w:abstractNumId w:val="14"/>
  </w:num>
  <w:num w:numId="9">
    <w:abstractNumId w:val="17"/>
  </w:num>
  <w:num w:numId="10">
    <w:abstractNumId w:val="16"/>
  </w:num>
  <w:num w:numId="11">
    <w:abstractNumId w:val="5"/>
  </w:num>
  <w:num w:numId="12">
    <w:abstractNumId w:val="1"/>
  </w:num>
  <w:num w:numId="13">
    <w:abstractNumId w:val="2"/>
  </w:num>
  <w:num w:numId="14">
    <w:abstractNumId w:val="15"/>
  </w:num>
  <w:num w:numId="15">
    <w:abstractNumId w:val="12"/>
  </w:num>
  <w:num w:numId="16">
    <w:abstractNumId w:val="8"/>
  </w:num>
  <w:num w:numId="17">
    <w:abstractNumId w:val="6"/>
  </w:num>
  <w:num w:numId="18">
    <w:abstractNumId w:val="0"/>
  </w:num>
  <w:num w:numId="19">
    <w:abstractNumId w:val="3"/>
  </w:num>
  <w:num w:numId="20">
    <w:abstractNumId w:val="19"/>
  </w:num>
  <w:num w:numId="21">
    <w:abstractNumId w:val="11"/>
  </w:num>
  <w:num w:numId="22">
    <w:abstractNumId w:val="9"/>
  </w:num>
  <w:num w:numId="23">
    <w:abstractNumId w:val="1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ctiveWritingStyle w:appName="MSWord" w:lang="it-IT" w:vendorID="3" w:dllVersion="512" w:checkStyle="1"/>
  <w:activeWritingStyle w:appName="MSWord" w:lang="it-IT" w:vendorID="3" w:dllVersion="517" w:checkStyle="1"/>
  <w:stylePaneFormatFilter w:val="3F0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rsids>
    <w:rsidRoot w:val="00976587"/>
    <w:rsid w:val="0000048B"/>
    <w:rsid w:val="00002E3C"/>
    <w:rsid w:val="00003FA2"/>
    <w:rsid w:val="000054BD"/>
    <w:rsid w:val="000141C5"/>
    <w:rsid w:val="000147C0"/>
    <w:rsid w:val="000226CB"/>
    <w:rsid w:val="00032D98"/>
    <w:rsid w:val="00040AFE"/>
    <w:rsid w:val="00041F8C"/>
    <w:rsid w:val="00042DCA"/>
    <w:rsid w:val="00043CA9"/>
    <w:rsid w:val="00054029"/>
    <w:rsid w:val="00054B6D"/>
    <w:rsid w:val="0005552F"/>
    <w:rsid w:val="00061270"/>
    <w:rsid w:val="00066CC2"/>
    <w:rsid w:val="000706FE"/>
    <w:rsid w:val="00070C16"/>
    <w:rsid w:val="00082CAA"/>
    <w:rsid w:val="00087A4B"/>
    <w:rsid w:val="00091C26"/>
    <w:rsid w:val="00093DBA"/>
    <w:rsid w:val="00095986"/>
    <w:rsid w:val="00096CD9"/>
    <w:rsid w:val="00097247"/>
    <w:rsid w:val="000A1F80"/>
    <w:rsid w:val="000A7D26"/>
    <w:rsid w:val="000B2F0B"/>
    <w:rsid w:val="000B384F"/>
    <w:rsid w:val="000D15E6"/>
    <w:rsid w:val="000D1B40"/>
    <w:rsid w:val="000D36E0"/>
    <w:rsid w:val="000D745A"/>
    <w:rsid w:val="000D7987"/>
    <w:rsid w:val="000E0999"/>
    <w:rsid w:val="000E59F4"/>
    <w:rsid w:val="000F175A"/>
    <w:rsid w:val="000F425A"/>
    <w:rsid w:val="00105743"/>
    <w:rsid w:val="001109C7"/>
    <w:rsid w:val="00113626"/>
    <w:rsid w:val="0012080F"/>
    <w:rsid w:val="001216E7"/>
    <w:rsid w:val="00123F08"/>
    <w:rsid w:val="00125EE7"/>
    <w:rsid w:val="00134DD4"/>
    <w:rsid w:val="001355E4"/>
    <w:rsid w:val="00135694"/>
    <w:rsid w:val="00136746"/>
    <w:rsid w:val="001368BB"/>
    <w:rsid w:val="001402B2"/>
    <w:rsid w:val="00153132"/>
    <w:rsid w:val="001538AF"/>
    <w:rsid w:val="00153DDA"/>
    <w:rsid w:val="00156667"/>
    <w:rsid w:val="00157BED"/>
    <w:rsid w:val="00163244"/>
    <w:rsid w:val="001668CD"/>
    <w:rsid w:val="00167755"/>
    <w:rsid w:val="001715E2"/>
    <w:rsid w:val="00174DAB"/>
    <w:rsid w:val="00183161"/>
    <w:rsid w:val="00192017"/>
    <w:rsid w:val="00193693"/>
    <w:rsid w:val="001A1A6E"/>
    <w:rsid w:val="001A5F71"/>
    <w:rsid w:val="001A6238"/>
    <w:rsid w:val="001B5C90"/>
    <w:rsid w:val="001D01CE"/>
    <w:rsid w:val="001D1C30"/>
    <w:rsid w:val="001D503B"/>
    <w:rsid w:val="001F3A91"/>
    <w:rsid w:val="00204E6E"/>
    <w:rsid w:val="00214590"/>
    <w:rsid w:val="00217EB8"/>
    <w:rsid w:val="002226C4"/>
    <w:rsid w:val="002227FA"/>
    <w:rsid w:val="00222AAF"/>
    <w:rsid w:val="00227703"/>
    <w:rsid w:val="00232FA7"/>
    <w:rsid w:val="00241C13"/>
    <w:rsid w:val="00244A1D"/>
    <w:rsid w:val="00247C70"/>
    <w:rsid w:val="002651AF"/>
    <w:rsid w:val="002710DB"/>
    <w:rsid w:val="00275302"/>
    <w:rsid w:val="00280B79"/>
    <w:rsid w:val="002816A4"/>
    <w:rsid w:val="00284DBC"/>
    <w:rsid w:val="00286A4A"/>
    <w:rsid w:val="00294BFB"/>
    <w:rsid w:val="002A0F2D"/>
    <w:rsid w:val="002A3A75"/>
    <w:rsid w:val="002B36D8"/>
    <w:rsid w:val="002C15B2"/>
    <w:rsid w:val="002C5694"/>
    <w:rsid w:val="002D1200"/>
    <w:rsid w:val="002D3050"/>
    <w:rsid w:val="002D5600"/>
    <w:rsid w:val="002E2E97"/>
    <w:rsid w:val="002E33CC"/>
    <w:rsid w:val="002E641B"/>
    <w:rsid w:val="002F1859"/>
    <w:rsid w:val="002F617F"/>
    <w:rsid w:val="00301BC1"/>
    <w:rsid w:val="003021EE"/>
    <w:rsid w:val="00303C9C"/>
    <w:rsid w:val="00305BC7"/>
    <w:rsid w:val="0030649C"/>
    <w:rsid w:val="003064B3"/>
    <w:rsid w:val="00321CF4"/>
    <w:rsid w:val="00323A4B"/>
    <w:rsid w:val="00333A6C"/>
    <w:rsid w:val="00333EDD"/>
    <w:rsid w:val="00334651"/>
    <w:rsid w:val="00334B6B"/>
    <w:rsid w:val="00337AB4"/>
    <w:rsid w:val="0034522A"/>
    <w:rsid w:val="00346B93"/>
    <w:rsid w:val="003516B2"/>
    <w:rsid w:val="003629C6"/>
    <w:rsid w:val="00363388"/>
    <w:rsid w:val="00385D11"/>
    <w:rsid w:val="003908EE"/>
    <w:rsid w:val="003960F9"/>
    <w:rsid w:val="00397BA8"/>
    <w:rsid w:val="003A2585"/>
    <w:rsid w:val="003A3863"/>
    <w:rsid w:val="003A633F"/>
    <w:rsid w:val="003B3980"/>
    <w:rsid w:val="003C0799"/>
    <w:rsid w:val="003C24B4"/>
    <w:rsid w:val="003C72D8"/>
    <w:rsid w:val="003E5E5B"/>
    <w:rsid w:val="003F3AC9"/>
    <w:rsid w:val="00404680"/>
    <w:rsid w:val="00407C68"/>
    <w:rsid w:val="0041084F"/>
    <w:rsid w:val="004121B7"/>
    <w:rsid w:val="00415845"/>
    <w:rsid w:val="0042065F"/>
    <w:rsid w:val="00421549"/>
    <w:rsid w:val="004256F8"/>
    <w:rsid w:val="00426AC2"/>
    <w:rsid w:val="004331D7"/>
    <w:rsid w:val="00445ADF"/>
    <w:rsid w:val="004476F4"/>
    <w:rsid w:val="00451C21"/>
    <w:rsid w:val="00455212"/>
    <w:rsid w:val="004559B9"/>
    <w:rsid w:val="00457CD5"/>
    <w:rsid w:val="004619BF"/>
    <w:rsid w:val="0046292D"/>
    <w:rsid w:val="00486B6E"/>
    <w:rsid w:val="00491A37"/>
    <w:rsid w:val="00491C6F"/>
    <w:rsid w:val="00496D33"/>
    <w:rsid w:val="00496F46"/>
    <w:rsid w:val="004A15F4"/>
    <w:rsid w:val="004A1F11"/>
    <w:rsid w:val="004A3604"/>
    <w:rsid w:val="004A6BAA"/>
    <w:rsid w:val="004B27FC"/>
    <w:rsid w:val="004B2FA4"/>
    <w:rsid w:val="004B4FD9"/>
    <w:rsid w:val="004C0E5E"/>
    <w:rsid w:val="004C3B4B"/>
    <w:rsid w:val="004C6CBF"/>
    <w:rsid w:val="004C7385"/>
    <w:rsid w:val="004D19A3"/>
    <w:rsid w:val="004D4091"/>
    <w:rsid w:val="004D5A1E"/>
    <w:rsid w:val="004D7164"/>
    <w:rsid w:val="004E3F2A"/>
    <w:rsid w:val="004E671D"/>
    <w:rsid w:val="004F211C"/>
    <w:rsid w:val="004F45F0"/>
    <w:rsid w:val="004F6B42"/>
    <w:rsid w:val="004F7B69"/>
    <w:rsid w:val="005006A8"/>
    <w:rsid w:val="00504643"/>
    <w:rsid w:val="0051323F"/>
    <w:rsid w:val="00530A0C"/>
    <w:rsid w:val="00531155"/>
    <w:rsid w:val="00532633"/>
    <w:rsid w:val="005372EC"/>
    <w:rsid w:val="00540D57"/>
    <w:rsid w:val="00543D8B"/>
    <w:rsid w:val="00551942"/>
    <w:rsid w:val="00557055"/>
    <w:rsid w:val="00563180"/>
    <w:rsid w:val="005647C5"/>
    <w:rsid w:val="00564EAA"/>
    <w:rsid w:val="00567D3A"/>
    <w:rsid w:val="00570382"/>
    <w:rsid w:val="00571FF7"/>
    <w:rsid w:val="00572214"/>
    <w:rsid w:val="00573E29"/>
    <w:rsid w:val="00583760"/>
    <w:rsid w:val="00586103"/>
    <w:rsid w:val="00586998"/>
    <w:rsid w:val="00597B6C"/>
    <w:rsid w:val="005A0AD0"/>
    <w:rsid w:val="005A6ED2"/>
    <w:rsid w:val="005B257B"/>
    <w:rsid w:val="005B3943"/>
    <w:rsid w:val="005C1464"/>
    <w:rsid w:val="005D15C6"/>
    <w:rsid w:val="005D5E4D"/>
    <w:rsid w:val="005E0F6F"/>
    <w:rsid w:val="005E30CD"/>
    <w:rsid w:val="005F0B00"/>
    <w:rsid w:val="005F174D"/>
    <w:rsid w:val="005F3493"/>
    <w:rsid w:val="005F5267"/>
    <w:rsid w:val="0061275F"/>
    <w:rsid w:val="00612C7B"/>
    <w:rsid w:val="00614D58"/>
    <w:rsid w:val="0062096B"/>
    <w:rsid w:val="00625132"/>
    <w:rsid w:val="00632A8E"/>
    <w:rsid w:val="00634565"/>
    <w:rsid w:val="0063621B"/>
    <w:rsid w:val="00640166"/>
    <w:rsid w:val="006405AF"/>
    <w:rsid w:val="00643D9F"/>
    <w:rsid w:val="0064593C"/>
    <w:rsid w:val="0064679F"/>
    <w:rsid w:val="00651513"/>
    <w:rsid w:val="00661DD1"/>
    <w:rsid w:val="00671C45"/>
    <w:rsid w:val="00671CE7"/>
    <w:rsid w:val="00682383"/>
    <w:rsid w:val="00682A87"/>
    <w:rsid w:val="0068567A"/>
    <w:rsid w:val="00685BD3"/>
    <w:rsid w:val="006948A4"/>
    <w:rsid w:val="006A2AE6"/>
    <w:rsid w:val="006A4CED"/>
    <w:rsid w:val="006B1133"/>
    <w:rsid w:val="006B353F"/>
    <w:rsid w:val="006C0E88"/>
    <w:rsid w:val="006C4278"/>
    <w:rsid w:val="006C46DD"/>
    <w:rsid w:val="006C51F5"/>
    <w:rsid w:val="006C6F1B"/>
    <w:rsid w:val="006D0507"/>
    <w:rsid w:val="006D203E"/>
    <w:rsid w:val="006D4718"/>
    <w:rsid w:val="006D673F"/>
    <w:rsid w:val="006D7C41"/>
    <w:rsid w:val="006F22C4"/>
    <w:rsid w:val="006F388E"/>
    <w:rsid w:val="006F4DFA"/>
    <w:rsid w:val="006F6302"/>
    <w:rsid w:val="006F77B2"/>
    <w:rsid w:val="007072EF"/>
    <w:rsid w:val="007100F5"/>
    <w:rsid w:val="007112F9"/>
    <w:rsid w:val="00724C33"/>
    <w:rsid w:val="007330BE"/>
    <w:rsid w:val="007410F0"/>
    <w:rsid w:val="0076397F"/>
    <w:rsid w:val="00766A3A"/>
    <w:rsid w:val="00770548"/>
    <w:rsid w:val="00781424"/>
    <w:rsid w:val="00781593"/>
    <w:rsid w:val="007819C4"/>
    <w:rsid w:val="00794B76"/>
    <w:rsid w:val="00795630"/>
    <w:rsid w:val="007A55F0"/>
    <w:rsid w:val="007A65DD"/>
    <w:rsid w:val="007A6E4A"/>
    <w:rsid w:val="007C0812"/>
    <w:rsid w:val="007C1F4F"/>
    <w:rsid w:val="007C690C"/>
    <w:rsid w:val="007C7CD5"/>
    <w:rsid w:val="007D1A94"/>
    <w:rsid w:val="007D1D94"/>
    <w:rsid w:val="007D1FAC"/>
    <w:rsid w:val="007D35DA"/>
    <w:rsid w:val="007D5421"/>
    <w:rsid w:val="007E23D5"/>
    <w:rsid w:val="007E7200"/>
    <w:rsid w:val="007F04EC"/>
    <w:rsid w:val="00802942"/>
    <w:rsid w:val="00804F14"/>
    <w:rsid w:val="0080785A"/>
    <w:rsid w:val="00810AD2"/>
    <w:rsid w:val="00812533"/>
    <w:rsid w:val="00815BE5"/>
    <w:rsid w:val="00816B56"/>
    <w:rsid w:val="0082590E"/>
    <w:rsid w:val="008356C2"/>
    <w:rsid w:val="00836E4C"/>
    <w:rsid w:val="00843FF5"/>
    <w:rsid w:val="008465B3"/>
    <w:rsid w:val="00851B33"/>
    <w:rsid w:val="00855923"/>
    <w:rsid w:val="00855D64"/>
    <w:rsid w:val="00873B23"/>
    <w:rsid w:val="00875BE7"/>
    <w:rsid w:val="008806CD"/>
    <w:rsid w:val="008829EC"/>
    <w:rsid w:val="0089052A"/>
    <w:rsid w:val="0089275D"/>
    <w:rsid w:val="0089650A"/>
    <w:rsid w:val="008A038C"/>
    <w:rsid w:val="008A0747"/>
    <w:rsid w:val="008A0E1E"/>
    <w:rsid w:val="008A320D"/>
    <w:rsid w:val="008B212E"/>
    <w:rsid w:val="008B3C2A"/>
    <w:rsid w:val="008B3D7B"/>
    <w:rsid w:val="008B45B3"/>
    <w:rsid w:val="008B6EBB"/>
    <w:rsid w:val="008B7C37"/>
    <w:rsid w:val="008C1984"/>
    <w:rsid w:val="008C6EB5"/>
    <w:rsid w:val="008D5841"/>
    <w:rsid w:val="008D6699"/>
    <w:rsid w:val="008E145F"/>
    <w:rsid w:val="008F6B5B"/>
    <w:rsid w:val="00901A56"/>
    <w:rsid w:val="00905540"/>
    <w:rsid w:val="00906361"/>
    <w:rsid w:val="00922538"/>
    <w:rsid w:val="00926D19"/>
    <w:rsid w:val="0093382F"/>
    <w:rsid w:val="00936569"/>
    <w:rsid w:val="00947944"/>
    <w:rsid w:val="0095471F"/>
    <w:rsid w:val="00954F3D"/>
    <w:rsid w:val="00957BC0"/>
    <w:rsid w:val="00960D68"/>
    <w:rsid w:val="00961E61"/>
    <w:rsid w:val="00962AC1"/>
    <w:rsid w:val="00970169"/>
    <w:rsid w:val="009710F3"/>
    <w:rsid w:val="00971159"/>
    <w:rsid w:val="009715F3"/>
    <w:rsid w:val="00976587"/>
    <w:rsid w:val="00987526"/>
    <w:rsid w:val="009906E2"/>
    <w:rsid w:val="00990964"/>
    <w:rsid w:val="00992D94"/>
    <w:rsid w:val="00997D76"/>
    <w:rsid w:val="009A2E8E"/>
    <w:rsid w:val="009A3E55"/>
    <w:rsid w:val="009A5086"/>
    <w:rsid w:val="009B0CA0"/>
    <w:rsid w:val="009B2395"/>
    <w:rsid w:val="009B3D17"/>
    <w:rsid w:val="009C0F3D"/>
    <w:rsid w:val="009C5C14"/>
    <w:rsid w:val="009C7871"/>
    <w:rsid w:val="009D1B48"/>
    <w:rsid w:val="009D2F22"/>
    <w:rsid w:val="009E49F1"/>
    <w:rsid w:val="009E4D22"/>
    <w:rsid w:val="009F15D1"/>
    <w:rsid w:val="009F4704"/>
    <w:rsid w:val="00A007C9"/>
    <w:rsid w:val="00A14A9C"/>
    <w:rsid w:val="00A15D6A"/>
    <w:rsid w:val="00A2264C"/>
    <w:rsid w:val="00A2317D"/>
    <w:rsid w:val="00A25C08"/>
    <w:rsid w:val="00A27215"/>
    <w:rsid w:val="00A27BE9"/>
    <w:rsid w:val="00A30964"/>
    <w:rsid w:val="00A3391D"/>
    <w:rsid w:val="00A35D32"/>
    <w:rsid w:val="00A45104"/>
    <w:rsid w:val="00A47ECF"/>
    <w:rsid w:val="00A67C76"/>
    <w:rsid w:val="00A67D58"/>
    <w:rsid w:val="00A714CE"/>
    <w:rsid w:val="00A72B6F"/>
    <w:rsid w:val="00A80502"/>
    <w:rsid w:val="00A83F8B"/>
    <w:rsid w:val="00A850ED"/>
    <w:rsid w:val="00A85594"/>
    <w:rsid w:val="00A9722B"/>
    <w:rsid w:val="00AA2BB4"/>
    <w:rsid w:val="00AA3914"/>
    <w:rsid w:val="00AB3DF5"/>
    <w:rsid w:val="00AD592F"/>
    <w:rsid w:val="00AE4F6B"/>
    <w:rsid w:val="00AF42C3"/>
    <w:rsid w:val="00B11040"/>
    <w:rsid w:val="00B130C3"/>
    <w:rsid w:val="00B14A25"/>
    <w:rsid w:val="00B247D5"/>
    <w:rsid w:val="00B3249D"/>
    <w:rsid w:val="00B32CC5"/>
    <w:rsid w:val="00B34D81"/>
    <w:rsid w:val="00B35261"/>
    <w:rsid w:val="00B41C8D"/>
    <w:rsid w:val="00B42FBF"/>
    <w:rsid w:val="00B47EC3"/>
    <w:rsid w:val="00B51B1F"/>
    <w:rsid w:val="00B529DA"/>
    <w:rsid w:val="00B63E05"/>
    <w:rsid w:val="00B662FA"/>
    <w:rsid w:val="00B70E04"/>
    <w:rsid w:val="00B75AA4"/>
    <w:rsid w:val="00B75BE9"/>
    <w:rsid w:val="00B75F00"/>
    <w:rsid w:val="00B762E2"/>
    <w:rsid w:val="00B87E75"/>
    <w:rsid w:val="00B9110D"/>
    <w:rsid w:val="00B911F6"/>
    <w:rsid w:val="00BA56A2"/>
    <w:rsid w:val="00BA57B0"/>
    <w:rsid w:val="00BA7E1E"/>
    <w:rsid w:val="00BB187B"/>
    <w:rsid w:val="00BD3C79"/>
    <w:rsid w:val="00BE3774"/>
    <w:rsid w:val="00BE3FB7"/>
    <w:rsid w:val="00BE601D"/>
    <w:rsid w:val="00BE658C"/>
    <w:rsid w:val="00BF61E0"/>
    <w:rsid w:val="00BF7501"/>
    <w:rsid w:val="00C006F2"/>
    <w:rsid w:val="00C01AD9"/>
    <w:rsid w:val="00C02416"/>
    <w:rsid w:val="00C0580D"/>
    <w:rsid w:val="00C05E09"/>
    <w:rsid w:val="00C0656F"/>
    <w:rsid w:val="00C07479"/>
    <w:rsid w:val="00C07EAC"/>
    <w:rsid w:val="00C1495D"/>
    <w:rsid w:val="00C2044F"/>
    <w:rsid w:val="00C20880"/>
    <w:rsid w:val="00C24CCD"/>
    <w:rsid w:val="00C25F01"/>
    <w:rsid w:val="00C30BC1"/>
    <w:rsid w:val="00C31F03"/>
    <w:rsid w:val="00C43588"/>
    <w:rsid w:val="00C470CF"/>
    <w:rsid w:val="00C472D8"/>
    <w:rsid w:val="00C51704"/>
    <w:rsid w:val="00C579E1"/>
    <w:rsid w:val="00C650E7"/>
    <w:rsid w:val="00C67FCD"/>
    <w:rsid w:val="00C72624"/>
    <w:rsid w:val="00C731B5"/>
    <w:rsid w:val="00C817BD"/>
    <w:rsid w:val="00CA613A"/>
    <w:rsid w:val="00CA7533"/>
    <w:rsid w:val="00CA79F8"/>
    <w:rsid w:val="00CB01FC"/>
    <w:rsid w:val="00CB162F"/>
    <w:rsid w:val="00CB1FE0"/>
    <w:rsid w:val="00CC04D5"/>
    <w:rsid w:val="00CD14DF"/>
    <w:rsid w:val="00CD1A68"/>
    <w:rsid w:val="00CD7294"/>
    <w:rsid w:val="00CE67D7"/>
    <w:rsid w:val="00CE7262"/>
    <w:rsid w:val="00CF0718"/>
    <w:rsid w:val="00CF320B"/>
    <w:rsid w:val="00CF3427"/>
    <w:rsid w:val="00CF4F4E"/>
    <w:rsid w:val="00CF5605"/>
    <w:rsid w:val="00D03039"/>
    <w:rsid w:val="00D103BA"/>
    <w:rsid w:val="00D1444B"/>
    <w:rsid w:val="00D14788"/>
    <w:rsid w:val="00D21E08"/>
    <w:rsid w:val="00D22F56"/>
    <w:rsid w:val="00D44F52"/>
    <w:rsid w:val="00D519C4"/>
    <w:rsid w:val="00D55EC9"/>
    <w:rsid w:val="00D57256"/>
    <w:rsid w:val="00D61417"/>
    <w:rsid w:val="00D64840"/>
    <w:rsid w:val="00D76E47"/>
    <w:rsid w:val="00D84AFE"/>
    <w:rsid w:val="00D8556D"/>
    <w:rsid w:val="00D87E7D"/>
    <w:rsid w:val="00D94492"/>
    <w:rsid w:val="00D97475"/>
    <w:rsid w:val="00DA24BA"/>
    <w:rsid w:val="00DB3760"/>
    <w:rsid w:val="00DB3B04"/>
    <w:rsid w:val="00DB436C"/>
    <w:rsid w:val="00DB43B8"/>
    <w:rsid w:val="00DB7857"/>
    <w:rsid w:val="00DC3341"/>
    <w:rsid w:val="00DC47A1"/>
    <w:rsid w:val="00DC6C11"/>
    <w:rsid w:val="00DD41E1"/>
    <w:rsid w:val="00DD5EDF"/>
    <w:rsid w:val="00DE0F9D"/>
    <w:rsid w:val="00DE22D0"/>
    <w:rsid w:val="00DE56EC"/>
    <w:rsid w:val="00DE7D56"/>
    <w:rsid w:val="00DF1A48"/>
    <w:rsid w:val="00DF31CC"/>
    <w:rsid w:val="00DF5DD2"/>
    <w:rsid w:val="00E01211"/>
    <w:rsid w:val="00E01BCE"/>
    <w:rsid w:val="00E13ABF"/>
    <w:rsid w:val="00E16DAE"/>
    <w:rsid w:val="00E247DA"/>
    <w:rsid w:val="00E24D63"/>
    <w:rsid w:val="00E31B17"/>
    <w:rsid w:val="00E44AF8"/>
    <w:rsid w:val="00E47891"/>
    <w:rsid w:val="00E510E1"/>
    <w:rsid w:val="00E52370"/>
    <w:rsid w:val="00E53753"/>
    <w:rsid w:val="00E54541"/>
    <w:rsid w:val="00E559C6"/>
    <w:rsid w:val="00E610E3"/>
    <w:rsid w:val="00E62A7A"/>
    <w:rsid w:val="00E62F94"/>
    <w:rsid w:val="00E657E7"/>
    <w:rsid w:val="00E66698"/>
    <w:rsid w:val="00E713F5"/>
    <w:rsid w:val="00E75347"/>
    <w:rsid w:val="00E82486"/>
    <w:rsid w:val="00E91790"/>
    <w:rsid w:val="00E95069"/>
    <w:rsid w:val="00E9625D"/>
    <w:rsid w:val="00E96AEE"/>
    <w:rsid w:val="00EA0B2B"/>
    <w:rsid w:val="00EA529E"/>
    <w:rsid w:val="00EB185A"/>
    <w:rsid w:val="00EB1A50"/>
    <w:rsid w:val="00EB1B2D"/>
    <w:rsid w:val="00EB4B97"/>
    <w:rsid w:val="00EC05C8"/>
    <w:rsid w:val="00EC1C61"/>
    <w:rsid w:val="00ED0221"/>
    <w:rsid w:val="00ED611A"/>
    <w:rsid w:val="00EE1FCB"/>
    <w:rsid w:val="00EE3509"/>
    <w:rsid w:val="00EE7B7A"/>
    <w:rsid w:val="00EF759F"/>
    <w:rsid w:val="00F058C0"/>
    <w:rsid w:val="00F07005"/>
    <w:rsid w:val="00F1202E"/>
    <w:rsid w:val="00F17E9D"/>
    <w:rsid w:val="00F17EBD"/>
    <w:rsid w:val="00F17F5A"/>
    <w:rsid w:val="00F222B5"/>
    <w:rsid w:val="00F339F1"/>
    <w:rsid w:val="00F34C9E"/>
    <w:rsid w:val="00F350AD"/>
    <w:rsid w:val="00F4770B"/>
    <w:rsid w:val="00F52412"/>
    <w:rsid w:val="00F64158"/>
    <w:rsid w:val="00F70E11"/>
    <w:rsid w:val="00F713BE"/>
    <w:rsid w:val="00F74894"/>
    <w:rsid w:val="00F82321"/>
    <w:rsid w:val="00F824A4"/>
    <w:rsid w:val="00F846AD"/>
    <w:rsid w:val="00F9032C"/>
    <w:rsid w:val="00F907E9"/>
    <w:rsid w:val="00F922A8"/>
    <w:rsid w:val="00F92C06"/>
    <w:rsid w:val="00F9514D"/>
    <w:rsid w:val="00F97BC6"/>
    <w:rsid w:val="00FA07B6"/>
    <w:rsid w:val="00FA2523"/>
    <w:rsid w:val="00FA7216"/>
    <w:rsid w:val="00FB3320"/>
    <w:rsid w:val="00FC2A6B"/>
    <w:rsid w:val="00FC54E8"/>
    <w:rsid w:val="00FD27CA"/>
    <w:rsid w:val="00FE04A3"/>
    <w:rsid w:val="00FE6544"/>
    <w:rsid w:val="00FF1F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24CCD"/>
  </w:style>
  <w:style w:type="paragraph" w:styleId="Titolo1">
    <w:name w:val="heading 1"/>
    <w:basedOn w:val="Normale"/>
    <w:next w:val="Normale"/>
    <w:link w:val="Titolo1Carattere"/>
    <w:uiPriority w:val="9"/>
    <w:qFormat/>
    <w:rsid w:val="00C24CCD"/>
    <w:pPr>
      <w:keepNext/>
      <w:jc w:val="both"/>
      <w:outlineLvl w:val="0"/>
    </w:pPr>
    <w:rPr>
      <w:b/>
      <w:sz w:val="28"/>
    </w:rPr>
  </w:style>
  <w:style w:type="paragraph" w:styleId="Titolo2">
    <w:name w:val="heading 2"/>
    <w:basedOn w:val="Normale"/>
    <w:next w:val="Normale"/>
    <w:qFormat/>
    <w:rsid w:val="00C24CCD"/>
    <w:pPr>
      <w:keepNext/>
      <w:jc w:val="both"/>
      <w:outlineLvl w:val="1"/>
    </w:pPr>
    <w:rPr>
      <w:sz w:val="28"/>
    </w:rPr>
  </w:style>
  <w:style w:type="paragraph" w:styleId="Titolo3">
    <w:name w:val="heading 3"/>
    <w:basedOn w:val="Normale"/>
    <w:next w:val="Normale"/>
    <w:link w:val="Titolo3Carattere"/>
    <w:qFormat/>
    <w:rsid w:val="00C24CCD"/>
    <w:pPr>
      <w:keepNext/>
      <w:jc w:val="both"/>
      <w:outlineLvl w:val="2"/>
    </w:pPr>
    <w:rPr>
      <w:b/>
      <w:sz w:val="36"/>
    </w:rPr>
  </w:style>
  <w:style w:type="paragraph" w:styleId="Titolo4">
    <w:name w:val="heading 4"/>
    <w:basedOn w:val="Normale"/>
    <w:next w:val="Normale"/>
    <w:qFormat/>
    <w:rsid w:val="00C24CCD"/>
    <w:pPr>
      <w:keepNext/>
      <w:jc w:val="both"/>
      <w:outlineLvl w:val="3"/>
    </w:pPr>
    <w:rPr>
      <w:sz w:val="24"/>
    </w:rPr>
  </w:style>
  <w:style w:type="paragraph" w:styleId="Titolo5">
    <w:name w:val="heading 5"/>
    <w:basedOn w:val="Normale"/>
    <w:next w:val="Normale"/>
    <w:qFormat/>
    <w:rsid w:val="00C24CCD"/>
    <w:pPr>
      <w:keepNext/>
      <w:outlineLvl w:val="4"/>
    </w:pPr>
    <w:rPr>
      <w:sz w:val="24"/>
    </w:rPr>
  </w:style>
  <w:style w:type="paragraph" w:styleId="Titolo6">
    <w:name w:val="heading 6"/>
    <w:basedOn w:val="Normale"/>
    <w:next w:val="Normale"/>
    <w:qFormat/>
    <w:rsid w:val="00C24CCD"/>
    <w:pPr>
      <w:keepNext/>
      <w:jc w:val="both"/>
      <w:outlineLvl w:val="5"/>
    </w:pPr>
    <w:rPr>
      <w:b/>
      <w:sz w:val="24"/>
    </w:rPr>
  </w:style>
  <w:style w:type="paragraph" w:styleId="Titolo7">
    <w:name w:val="heading 7"/>
    <w:basedOn w:val="Normale"/>
    <w:next w:val="Normale"/>
    <w:link w:val="Titolo7Carattere"/>
    <w:qFormat/>
    <w:rsid w:val="00C24CCD"/>
    <w:pPr>
      <w:keepNext/>
      <w:outlineLvl w:val="6"/>
    </w:pPr>
    <w:rPr>
      <w:b/>
      <w:sz w:val="24"/>
    </w:rPr>
  </w:style>
  <w:style w:type="paragraph" w:styleId="Titolo8">
    <w:name w:val="heading 8"/>
    <w:basedOn w:val="Normale"/>
    <w:next w:val="Normale"/>
    <w:qFormat/>
    <w:rsid w:val="00C24CCD"/>
    <w:pPr>
      <w:keepNext/>
      <w:ind w:left="60"/>
      <w:jc w:val="center"/>
      <w:outlineLvl w:val="7"/>
    </w:pPr>
    <w:rPr>
      <w:b/>
      <w:sz w:val="24"/>
    </w:rPr>
  </w:style>
  <w:style w:type="paragraph" w:styleId="Titolo9">
    <w:name w:val="heading 9"/>
    <w:basedOn w:val="Normale"/>
    <w:next w:val="Normale"/>
    <w:link w:val="Titolo9Carattere"/>
    <w:qFormat/>
    <w:rsid w:val="00C24CCD"/>
    <w:pPr>
      <w:keepNext/>
      <w:jc w:val="center"/>
      <w:outlineLvl w:val="8"/>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C24CCD"/>
    <w:pPr>
      <w:jc w:val="both"/>
    </w:pPr>
    <w:rPr>
      <w:sz w:val="28"/>
    </w:rPr>
  </w:style>
  <w:style w:type="paragraph" w:styleId="Corpodeltesto2">
    <w:name w:val="Body Text 2"/>
    <w:basedOn w:val="Normale"/>
    <w:rsid w:val="00C24CCD"/>
    <w:pPr>
      <w:jc w:val="both"/>
    </w:pPr>
    <w:rPr>
      <w:sz w:val="24"/>
    </w:rPr>
  </w:style>
  <w:style w:type="paragraph" w:styleId="Corpodeltesto3">
    <w:name w:val="Body Text 3"/>
    <w:basedOn w:val="Normale"/>
    <w:link w:val="Corpodeltesto3Carattere"/>
    <w:rsid w:val="00C24CCD"/>
    <w:rPr>
      <w:sz w:val="24"/>
    </w:rPr>
  </w:style>
  <w:style w:type="paragraph" w:styleId="Mappadocumento">
    <w:name w:val="Document Map"/>
    <w:basedOn w:val="Normale"/>
    <w:semiHidden/>
    <w:rsid w:val="00C24CCD"/>
    <w:pPr>
      <w:shd w:val="clear" w:color="auto" w:fill="000080"/>
    </w:pPr>
    <w:rPr>
      <w:rFonts w:ascii="Tahoma" w:hAnsi="Tahoma"/>
    </w:rPr>
  </w:style>
  <w:style w:type="paragraph" w:styleId="Rientrocorpodeltesto">
    <w:name w:val="Body Text Indent"/>
    <w:basedOn w:val="Normale"/>
    <w:rsid w:val="00C24CCD"/>
    <w:pPr>
      <w:ind w:left="60"/>
      <w:jc w:val="both"/>
    </w:pPr>
    <w:rPr>
      <w:sz w:val="24"/>
    </w:rPr>
  </w:style>
  <w:style w:type="paragraph" w:styleId="Titolo">
    <w:name w:val="Title"/>
    <w:basedOn w:val="Normale"/>
    <w:link w:val="TitoloCarattere"/>
    <w:qFormat/>
    <w:rsid w:val="00C24CCD"/>
    <w:pPr>
      <w:jc w:val="center"/>
    </w:pPr>
    <w:rPr>
      <w:b/>
      <w:sz w:val="36"/>
    </w:rPr>
  </w:style>
  <w:style w:type="paragraph" w:styleId="Pidipagina">
    <w:name w:val="footer"/>
    <w:basedOn w:val="Normale"/>
    <w:link w:val="PidipaginaCarattere"/>
    <w:uiPriority w:val="99"/>
    <w:rsid w:val="00C24CCD"/>
    <w:pPr>
      <w:tabs>
        <w:tab w:val="center" w:pos="4819"/>
        <w:tab w:val="right" w:pos="9638"/>
      </w:tabs>
    </w:pPr>
  </w:style>
  <w:style w:type="character" w:styleId="Numeropagina">
    <w:name w:val="page number"/>
    <w:basedOn w:val="Carpredefinitoparagrafo"/>
    <w:rsid w:val="00C24CCD"/>
  </w:style>
  <w:style w:type="paragraph" w:customStyle="1" w:styleId="Testopredefinito">
    <w:name w:val="Testo predefinito"/>
    <w:basedOn w:val="Normale"/>
    <w:rsid w:val="00C24CCD"/>
    <w:pPr>
      <w:spacing w:line="360" w:lineRule="auto"/>
    </w:pPr>
    <w:rPr>
      <w:rFonts w:ascii="Verdana" w:hAnsi="Verdana"/>
    </w:rPr>
  </w:style>
  <w:style w:type="paragraph" w:styleId="Didascalia">
    <w:name w:val="caption"/>
    <w:basedOn w:val="Normale"/>
    <w:next w:val="Normale"/>
    <w:qFormat/>
    <w:rsid w:val="00C24CCD"/>
    <w:pPr>
      <w:jc w:val="both"/>
    </w:pPr>
    <w:rPr>
      <w:b/>
      <w:sz w:val="24"/>
    </w:rPr>
  </w:style>
  <w:style w:type="paragraph" w:styleId="Intestazione">
    <w:name w:val="header"/>
    <w:basedOn w:val="Normale"/>
    <w:link w:val="IntestazioneCarattere"/>
    <w:uiPriority w:val="99"/>
    <w:rsid w:val="00C24CCD"/>
    <w:pPr>
      <w:tabs>
        <w:tab w:val="center" w:pos="4819"/>
        <w:tab w:val="right" w:pos="9638"/>
      </w:tabs>
    </w:pPr>
  </w:style>
  <w:style w:type="character" w:styleId="Collegamentoipertestuale">
    <w:name w:val="Hyperlink"/>
    <w:basedOn w:val="Carpredefinitoparagrafo"/>
    <w:rsid w:val="00C24CCD"/>
    <w:rPr>
      <w:color w:val="0000FF"/>
      <w:u w:val="single"/>
    </w:rPr>
  </w:style>
  <w:style w:type="paragraph" w:styleId="Rientrocorpodeltesto3">
    <w:name w:val="Body Text Indent 3"/>
    <w:basedOn w:val="Normale"/>
    <w:rsid w:val="00C24CCD"/>
    <w:pPr>
      <w:spacing w:after="120"/>
      <w:ind w:left="283"/>
    </w:pPr>
    <w:rPr>
      <w:sz w:val="16"/>
      <w:szCs w:val="16"/>
    </w:rPr>
  </w:style>
  <w:style w:type="paragraph" w:customStyle="1" w:styleId="Rientrocorpodeltesto1">
    <w:name w:val="Rientro corpo del testo1"/>
    <w:basedOn w:val="Normale"/>
    <w:rsid w:val="00C24CCD"/>
    <w:pPr>
      <w:tabs>
        <w:tab w:val="left" w:pos="0"/>
      </w:tabs>
      <w:jc w:val="both"/>
    </w:pPr>
    <w:rPr>
      <w:b/>
      <w:sz w:val="24"/>
    </w:rPr>
  </w:style>
  <w:style w:type="paragraph" w:customStyle="1" w:styleId="Stile3">
    <w:name w:val="Stile3"/>
    <w:basedOn w:val="Normale"/>
    <w:rsid w:val="001402B2"/>
    <w:rPr>
      <w:b/>
      <w:sz w:val="24"/>
    </w:rPr>
  </w:style>
  <w:style w:type="paragraph" w:customStyle="1" w:styleId="CarattereCarattereCarattere1CarattereCarattereCarattereCarattere">
    <w:name w:val="Carattere Carattere Carattere1 Carattere Carattere Carattere Carattere"/>
    <w:basedOn w:val="Normale"/>
    <w:rsid w:val="001B5C90"/>
    <w:pPr>
      <w:spacing w:before="120" w:after="120" w:line="240" w:lineRule="exact"/>
    </w:pPr>
    <w:rPr>
      <w:rFonts w:ascii="Tahoma" w:hAnsi="Tahoma"/>
      <w:lang w:val="en-US" w:eastAsia="en-US"/>
    </w:rPr>
  </w:style>
  <w:style w:type="paragraph" w:customStyle="1" w:styleId="Text1">
    <w:name w:val="Text 1"/>
    <w:basedOn w:val="Normale"/>
    <w:rsid w:val="00DC47A1"/>
    <w:pPr>
      <w:spacing w:before="100" w:beforeAutospacing="1" w:after="240" w:afterAutospacing="1"/>
      <w:ind w:left="482"/>
      <w:jc w:val="both"/>
    </w:pPr>
    <w:rPr>
      <w:sz w:val="24"/>
      <w:lang w:val="fr-FR" w:eastAsia="en-US"/>
    </w:rPr>
  </w:style>
  <w:style w:type="table" w:styleId="Grigliatabella">
    <w:name w:val="Table Grid"/>
    <w:basedOn w:val="Tabellanormale"/>
    <w:rsid w:val="002145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CarattereCarattere1CarattereCarattereCarattereCarattere0">
    <w:name w:val="Carattere Carattere Carattere1 Carattere Carattere Carattere Carattere"/>
    <w:basedOn w:val="Normale"/>
    <w:rsid w:val="00E91790"/>
    <w:pPr>
      <w:spacing w:before="120" w:after="120" w:line="240" w:lineRule="exact"/>
    </w:pPr>
    <w:rPr>
      <w:rFonts w:ascii="Tahoma" w:hAnsi="Tahoma"/>
      <w:lang w:val="en-US" w:eastAsia="en-US"/>
    </w:rPr>
  </w:style>
  <w:style w:type="paragraph" w:styleId="Testofumetto">
    <w:name w:val="Balloon Text"/>
    <w:basedOn w:val="Normale"/>
    <w:link w:val="TestofumettoCarattere"/>
    <w:rsid w:val="001715E2"/>
    <w:rPr>
      <w:rFonts w:ascii="Tahoma" w:hAnsi="Tahoma" w:cs="Tahoma"/>
      <w:sz w:val="16"/>
      <w:szCs w:val="16"/>
    </w:rPr>
  </w:style>
  <w:style w:type="character" w:customStyle="1" w:styleId="TestofumettoCarattere">
    <w:name w:val="Testo fumetto Carattere"/>
    <w:basedOn w:val="Carpredefinitoparagrafo"/>
    <w:link w:val="Testofumetto"/>
    <w:rsid w:val="001715E2"/>
    <w:rPr>
      <w:rFonts w:ascii="Tahoma" w:hAnsi="Tahoma" w:cs="Tahoma"/>
      <w:sz w:val="16"/>
      <w:szCs w:val="16"/>
    </w:rPr>
  </w:style>
  <w:style w:type="character" w:customStyle="1" w:styleId="PidipaginaCarattere">
    <w:name w:val="Piè di pagina Carattere"/>
    <w:basedOn w:val="Carpredefinitoparagrafo"/>
    <w:link w:val="Pidipagina"/>
    <w:uiPriority w:val="99"/>
    <w:rsid w:val="00385D11"/>
  </w:style>
  <w:style w:type="paragraph" w:styleId="Testonotaapidipagina">
    <w:name w:val="footnote text"/>
    <w:basedOn w:val="Normale"/>
    <w:link w:val="TestonotaapidipaginaCarattere"/>
    <w:rsid w:val="004121B7"/>
  </w:style>
  <w:style w:type="character" w:customStyle="1" w:styleId="TestonotaapidipaginaCarattere">
    <w:name w:val="Testo nota a piè di pagina Carattere"/>
    <w:basedOn w:val="Carpredefinitoparagrafo"/>
    <w:link w:val="Testonotaapidipagina"/>
    <w:rsid w:val="004121B7"/>
  </w:style>
  <w:style w:type="character" w:styleId="Rimandonotaapidipagina">
    <w:name w:val="footnote reference"/>
    <w:basedOn w:val="Carpredefinitoparagrafo"/>
    <w:rsid w:val="004121B7"/>
    <w:rPr>
      <w:vertAlign w:val="superscript"/>
    </w:rPr>
  </w:style>
  <w:style w:type="paragraph" w:styleId="Paragrafoelenco">
    <w:name w:val="List Paragraph"/>
    <w:basedOn w:val="Normale"/>
    <w:uiPriority w:val="34"/>
    <w:qFormat/>
    <w:rsid w:val="00651513"/>
    <w:pPr>
      <w:ind w:left="708"/>
    </w:pPr>
  </w:style>
  <w:style w:type="character" w:customStyle="1" w:styleId="Titolo9Carattere">
    <w:name w:val="Titolo 9 Carattere"/>
    <w:basedOn w:val="Carpredefinitoparagrafo"/>
    <w:link w:val="Titolo9"/>
    <w:rsid w:val="002226C4"/>
    <w:rPr>
      <w:b/>
      <w:sz w:val="28"/>
    </w:rPr>
  </w:style>
  <w:style w:type="paragraph" w:customStyle="1" w:styleId="Default">
    <w:name w:val="Default"/>
    <w:rsid w:val="00A27BE9"/>
    <w:pPr>
      <w:autoSpaceDE w:val="0"/>
      <w:autoSpaceDN w:val="0"/>
      <w:adjustRightInd w:val="0"/>
    </w:pPr>
    <w:rPr>
      <w:rFonts w:ascii="Verdana" w:hAnsi="Verdana" w:cs="Verdana"/>
      <w:color w:val="000000"/>
      <w:sz w:val="24"/>
      <w:szCs w:val="24"/>
    </w:rPr>
  </w:style>
  <w:style w:type="character" w:customStyle="1" w:styleId="Titolo3Carattere">
    <w:name w:val="Titolo 3 Carattere"/>
    <w:basedOn w:val="Carpredefinitoparagrafo"/>
    <w:link w:val="Titolo3"/>
    <w:rsid w:val="00163244"/>
    <w:rPr>
      <w:b/>
      <w:sz w:val="36"/>
    </w:rPr>
  </w:style>
  <w:style w:type="character" w:customStyle="1" w:styleId="TitoloCarattere">
    <w:name w:val="Titolo Carattere"/>
    <w:link w:val="Titolo"/>
    <w:rsid w:val="00B42FBF"/>
    <w:rPr>
      <w:b/>
      <w:sz w:val="36"/>
    </w:rPr>
  </w:style>
  <w:style w:type="paragraph" w:customStyle="1" w:styleId="Rientrocorpodeltesto21">
    <w:name w:val="Rientro corpo del testo 21"/>
    <w:basedOn w:val="Normale"/>
    <w:rsid w:val="00B42FBF"/>
    <w:pPr>
      <w:suppressAutoHyphens/>
      <w:ind w:left="360"/>
      <w:jc w:val="both"/>
    </w:pPr>
    <w:rPr>
      <w:sz w:val="24"/>
      <w:szCs w:val="24"/>
      <w:lang w:eastAsia="ar-SA"/>
    </w:rPr>
  </w:style>
  <w:style w:type="paragraph" w:styleId="Rientrocorpodeltesto2">
    <w:name w:val="Body Text Indent 2"/>
    <w:basedOn w:val="Normale"/>
    <w:link w:val="Rientrocorpodeltesto2Carattere"/>
    <w:rsid w:val="00B42FBF"/>
    <w:pPr>
      <w:spacing w:after="120" w:line="480" w:lineRule="auto"/>
      <w:ind w:left="283"/>
    </w:pPr>
  </w:style>
  <w:style w:type="character" w:customStyle="1" w:styleId="Rientrocorpodeltesto2Carattere">
    <w:name w:val="Rientro corpo del testo 2 Carattere"/>
    <w:basedOn w:val="Carpredefinitoparagrafo"/>
    <w:link w:val="Rientrocorpodeltesto2"/>
    <w:rsid w:val="00B42FBF"/>
  </w:style>
  <w:style w:type="paragraph" w:styleId="Testonotadichiusura">
    <w:name w:val="endnote text"/>
    <w:basedOn w:val="Normale"/>
    <w:link w:val="TestonotadichiusuraCarattere"/>
    <w:rsid w:val="00B42FBF"/>
  </w:style>
  <w:style w:type="character" w:customStyle="1" w:styleId="TestonotadichiusuraCarattere">
    <w:name w:val="Testo nota di chiusura Carattere"/>
    <w:basedOn w:val="Carpredefinitoparagrafo"/>
    <w:link w:val="Testonotadichiusura"/>
    <w:rsid w:val="00B42FBF"/>
  </w:style>
  <w:style w:type="character" w:styleId="Rimandonotadichiusura">
    <w:name w:val="endnote reference"/>
    <w:rsid w:val="00B42FBF"/>
    <w:rPr>
      <w:vertAlign w:val="superscript"/>
    </w:rPr>
  </w:style>
  <w:style w:type="paragraph" w:customStyle="1" w:styleId="1CarattereCarattereCarattere">
    <w:name w:val="1 Carattere Carattere Carattere"/>
    <w:basedOn w:val="Normale"/>
    <w:rsid w:val="00B42FBF"/>
    <w:pPr>
      <w:spacing w:after="160" w:line="240" w:lineRule="exact"/>
    </w:pPr>
    <w:rPr>
      <w:rFonts w:ascii="Tahoma" w:hAnsi="Tahoma" w:cs="Tahoma"/>
      <w:lang w:val="en-US" w:eastAsia="en-US"/>
    </w:rPr>
  </w:style>
  <w:style w:type="paragraph" w:customStyle="1" w:styleId="Corpodeltesto21">
    <w:name w:val="Corpo del testo 21"/>
    <w:basedOn w:val="Normale"/>
    <w:rsid w:val="00B42FBF"/>
    <w:pPr>
      <w:suppressAutoHyphens/>
      <w:spacing w:after="120" w:line="480" w:lineRule="auto"/>
    </w:pPr>
    <w:rPr>
      <w:sz w:val="24"/>
      <w:szCs w:val="24"/>
      <w:lang w:eastAsia="ar-SA"/>
    </w:rPr>
  </w:style>
  <w:style w:type="character" w:styleId="Enfasigrassetto">
    <w:name w:val="Strong"/>
    <w:uiPriority w:val="22"/>
    <w:qFormat/>
    <w:rsid w:val="00B42FBF"/>
    <w:rPr>
      <w:b/>
      <w:bCs/>
    </w:rPr>
  </w:style>
  <w:style w:type="character" w:customStyle="1" w:styleId="IntestazioneCarattere">
    <w:name w:val="Intestazione Carattere"/>
    <w:basedOn w:val="Carpredefinitoparagrafo"/>
    <w:link w:val="Intestazione"/>
    <w:uiPriority w:val="99"/>
    <w:rsid w:val="00B42FBF"/>
  </w:style>
  <w:style w:type="paragraph" w:styleId="NormaleWeb">
    <w:name w:val="Normal (Web)"/>
    <w:basedOn w:val="Normale"/>
    <w:uiPriority w:val="99"/>
    <w:unhideWhenUsed/>
    <w:rsid w:val="00B42FBF"/>
    <w:pPr>
      <w:spacing w:before="100" w:beforeAutospacing="1" w:after="100" w:afterAutospacing="1"/>
    </w:pPr>
    <w:rPr>
      <w:sz w:val="24"/>
      <w:szCs w:val="24"/>
    </w:rPr>
  </w:style>
  <w:style w:type="character" w:customStyle="1" w:styleId="Titolo7Carattere">
    <w:name w:val="Titolo 7 Carattere"/>
    <w:link w:val="Titolo7"/>
    <w:rsid w:val="00B42FBF"/>
    <w:rPr>
      <w:b/>
      <w:sz w:val="24"/>
    </w:rPr>
  </w:style>
  <w:style w:type="character" w:customStyle="1" w:styleId="CorpodeltestoCarattere">
    <w:name w:val="Corpo del testo Carattere"/>
    <w:link w:val="Corpodeltesto"/>
    <w:rsid w:val="00B42FBF"/>
    <w:rPr>
      <w:sz w:val="28"/>
    </w:rPr>
  </w:style>
  <w:style w:type="character" w:customStyle="1" w:styleId="Corpodeltesto3Carattere">
    <w:name w:val="Corpo del testo 3 Carattere"/>
    <w:link w:val="Corpodeltesto3"/>
    <w:rsid w:val="00B42FBF"/>
    <w:rPr>
      <w:sz w:val="24"/>
    </w:rPr>
  </w:style>
  <w:style w:type="paragraph" w:customStyle="1" w:styleId="standardgal">
    <w:name w:val="standard gal"/>
    <w:basedOn w:val="Normale"/>
    <w:rsid w:val="00B42FBF"/>
    <w:pPr>
      <w:keepLines/>
      <w:spacing w:before="240" w:line="400" w:lineRule="exact"/>
      <w:jc w:val="both"/>
    </w:pPr>
    <w:rPr>
      <w:rFonts w:ascii="Arial" w:hAnsi="Arial" w:cs="Arial"/>
      <w:sz w:val="24"/>
      <w:szCs w:val="24"/>
    </w:rPr>
  </w:style>
  <w:style w:type="character" w:customStyle="1" w:styleId="Titolo1Carattere">
    <w:name w:val="Titolo 1 Carattere"/>
    <w:link w:val="Titolo1"/>
    <w:uiPriority w:val="9"/>
    <w:rsid w:val="00B42FBF"/>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24CCD"/>
  </w:style>
  <w:style w:type="paragraph" w:styleId="Titolo1">
    <w:name w:val="heading 1"/>
    <w:basedOn w:val="Normale"/>
    <w:next w:val="Normale"/>
    <w:link w:val="Titolo1Carattere"/>
    <w:uiPriority w:val="9"/>
    <w:qFormat/>
    <w:rsid w:val="00C24CCD"/>
    <w:pPr>
      <w:keepNext/>
      <w:jc w:val="both"/>
      <w:outlineLvl w:val="0"/>
    </w:pPr>
    <w:rPr>
      <w:b/>
      <w:sz w:val="28"/>
    </w:rPr>
  </w:style>
  <w:style w:type="paragraph" w:styleId="Titolo2">
    <w:name w:val="heading 2"/>
    <w:basedOn w:val="Normale"/>
    <w:next w:val="Normale"/>
    <w:qFormat/>
    <w:rsid w:val="00C24CCD"/>
    <w:pPr>
      <w:keepNext/>
      <w:jc w:val="both"/>
      <w:outlineLvl w:val="1"/>
    </w:pPr>
    <w:rPr>
      <w:sz w:val="28"/>
    </w:rPr>
  </w:style>
  <w:style w:type="paragraph" w:styleId="Titolo3">
    <w:name w:val="heading 3"/>
    <w:basedOn w:val="Normale"/>
    <w:next w:val="Normale"/>
    <w:link w:val="Titolo3Carattere"/>
    <w:qFormat/>
    <w:rsid w:val="00C24CCD"/>
    <w:pPr>
      <w:keepNext/>
      <w:jc w:val="both"/>
      <w:outlineLvl w:val="2"/>
    </w:pPr>
    <w:rPr>
      <w:b/>
      <w:sz w:val="36"/>
    </w:rPr>
  </w:style>
  <w:style w:type="paragraph" w:styleId="Titolo4">
    <w:name w:val="heading 4"/>
    <w:basedOn w:val="Normale"/>
    <w:next w:val="Normale"/>
    <w:qFormat/>
    <w:rsid w:val="00C24CCD"/>
    <w:pPr>
      <w:keepNext/>
      <w:jc w:val="both"/>
      <w:outlineLvl w:val="3"/>
    </w:pPr>
    <w:rPr>
      <w:sz w:val="24"/>
    </w:rPr>
  </w:style>
  <w:style w:type="paragraph" w:styleId="Titolo5">
    <w:name w:val="heading 5"/>
    <w:basedOn w:val="Normale"/>
    <w:next w:val="Normale"/>
    <w:qFormat/>
    <w:rsid w:val="00C24CCD"/>
    <w:pPr>
      <w:keepNext/>
      <w:outlineLvl w:val="4"/>
    </w:pPr>
    <w:rPr>
      <w:sz w:val="24"/>
    </w:rPr>
  </w:style>
  <w:style w:type="paragraph" w:styleId="Titolo6">
    <w:name w:val="heading 6"/>
    <w:basedOn w:val="Normale"/>
    <w:next w:val="Normale"/>
    <w:qFormat/>
    <w:rsid w:val="00C24CCD"/>
    <w:pPr>
      <w:keepNext/>
      <w:jc w:val="both"/>
      <w:outlineLvl w:val="5"/>
    </w:pPr>
    <w:rPr>
      <w:b/>
      <w:sz w:val="24"/>
    </w:rPr>
  </w:style>
  <w:style w:type="paragraph" w:styleId="Titolo7">
    <w:name w:val="heading 7"/>
    <w:basedOn w:val="Normale"/>
    <w:next w:val="Normale"/>
    <w:link w:val="Titolo7Carattere"/>
    <w:qFormat/>
    <w:rsid w:val="00C24CCD"/>
    <w:pPr>
      <w:keepNext/>
      <w:outlineLvl w:val="6"/>
    </w:pPr>
    <w:rPr>
      <w:b/>
      <w:sz w:val="24"/>
    </w:rPr>
  </w:style>
  <w:style w:type="paragraph" w:styleId="Titolo8">
    <w:name w:val="heading 8"/>
    <w:basedOn w:val="Normale"/>
    <w:next w:val="Normale"/>
    <w:qFormat/>
    <w:rsid w:val="00C24CCD"/>
    <w:pPr>
      <w:keepNext/>
      <w:ind w:left="60"/>
      <w:jc w:val="center"/>
      <w:outlineLvl w:val="7"/>
    </w:pPr>
    <w:rPr>
      <w:b/>
      <w:sz w:val="24"/>
    </w:rPr>
  </w:style>
  <w:style w:type="paragraph" w:styleId="Titolo9">
    <w:name w:val="heading 9"/>
    <w:basedOn w:val="Normale"/>
    <w:next w:val="Normale"/>
    <w:link w:val="Titolo9Carattere"/>
    <w:qFormat/>
    <w:rsid w:val="00C24CCD"/>
    <w:pPr>
      <w:keepNext/>
      <w:jc w:val="center"/>
      <w:outlineLvl w:val="8"/>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C24CCD"/>
    <w:pPr>
      <w:jc w:val="both"/>
    </w:pPr>
    <w:rPr>
      <w:sz w:val="28"/>
    </w:rPr>
  </w:style>
  <w:style w:type="paragraph" w:styleId="Corpodeltesto2">
    <w:name w:val="Body Text 2"/>
    <w:basedOn w:val="Normale"/>
    <w:rsid w:val="00C24CCD"/>
    <w:pPr>
      <w:jc w:val="both"/>
    </w:pPr>
    <w:rPr>
      <w:sz w:val="24"/>
    </w:rPr>
  </w:style>
  <w:style w:type="paragraph" w:styleId="Corpodeltesto3">
    <w:name w:val="Body Text 3"/>
    <w:basedOn w:val="Normale"/>
    <w:link w:val="Corpodeltesto3Carattere"/>
    <w:rsid w:val="00C24CCD"/>
    <w:rPr>
      <w:sz w:val="24"/>
    </w:rPr>
  </w:style>
  <w:style w:type="paragraph" w:styleId="Mappadocumento">
    <w:name w:val="Document Map"/>
    <w:basedOn w:val="Normale"/>
    <w:semiHidden/>
    <w:rsid w:val="00C24CCD"/>
    <w:pPr>
      <w:shd w:val="clear" w:color="auto" w:fill="000080"/>
    </w:pPr>
    <w:rPr>
      <w:rFonts w:ascii="Tahoma" w:hAnsi="Tahoma"/>
    </w:rPr>
  </w:style>
  <w:style w:type="paragraph" w:styleId="Rientrocorpodeltesto">
    <w:name w:val="Body Text Indent"/>
    <w:basedOn w:val="Normale"/>
    <w:rsid w:val="00C24CCD"/>
    <w:pPr>
      <w:ind w:left="60"/>
      <w:jc w:val="both"/>
    </w:pPr>
    <w:rPr>
      <w:sz w:val="24"/>
    </w:rPr>
  </w:style>
  <w:style w:type="paragraph" w:styleId="Titolo">
    <w:name w:val="Title"/>
    <w:basedOn w:val="Normale"/>
    <w:link w:val="TitoloCarattere"/>
    <w:qFormat/>
    <w:rsid w:val="00C24CCD"/>
    <w:pPr>
      <w:jc w:val="center"/>
    </w:pPr>
    <w:rPr>
      <w:b/>
      <w:sz w:val="36"/>
    </w:rPr>
  </w:style>
  <w:style w:type="paragraph" w:styleId="Pidipagina">
    <w:name w:val="footer"/>
    <w:basedOn w:val="Normale"/>
    <w:link w:val="PidipaginaCarattere"/>
    <w:uiPriority w:val="99"/>
    <w:rsid w:val="00C24CCD"/>
    <w:pPr>
      <w:tabs>
        <w:tab w:val="center" w:pos="4819"/>
        <w:tab w:val="right" w:pos="9638"/>
      </w:tabs>
    </w:pPr>
  </w:style>
  <w:style w:type="character" w:styleId="Numeropagina">
    <w:name w:val="page number"/>
    <w:basedOn w:val="Carpredefinitoparagrafo"/>
    <w:rsid w:val="00C24CCD"/>
  </w:style>
  <w:style w:type="paragraph" w:customStyle="1" w:styleId="Testopredefinito">
    <w:name w:val="Testo predefinito"/>
    <w:basedOn w:val="Normale"/>
    <w:rsid w:val="00C24CCD"/>
    <w:pPr>
      <w:spacing w:line="360" w:lineRule="auto"/>
    </w:pPr>
    <w:rPr>
      <w:rFonts w:ascii="Verdana" w:hAnsi="Verdana"/>
    </w:rPr>
  </w:style>
  <w:style w:type="paragraph" w:styleId="Didascalia">
    <w:name w:val="caption"/>
    <w:basedOn w:val="Normale"/>
    <w:next w:val="Normale"/>
    <w:qFormat/>
    <w:rsid w:val="00C24CCD"/>
    <w:pPr>
      <w:jc w:val="both"/>
    </w:pPr>
    <w:rPr>
      <w:b/>
      <w:sz w:val="24"/>
    </w:rPr>
  </w:style>
  <w:style w:type="paragraph" w:styleId="Intestazione">
    <w:name w:val="header"/>
    <w:basedOn w:val="Normale"/>
    <w:link w:val="IntestazioneCarattere"/>
    <w:uiPriority w:val="99"/>
    <w:rsid w:val="00C24CCD"/>
    <w:pPr>
      <w:tabs>
        <w:tab w:val="center" w:pos="4819"/>
        <w:tab w:val="right" w:pos="9638"/>
      </w:tabs>
    </w:pPr>
  </w:style>
  <w:style w:type="character" w:styleId="Collegamentoipertestuale">
    <w:name w:val="Hyperlink"/>
    <w:basedOn w:val="Carpredefinitoparagrafo"/>
    <w:rsid w:val="00C24CCD"/>
    <w:rPr>
      <w:color w:val="0000FF"/>
      <w:u w:val="single"/>
    </w:rPr>
  </w:style>
  <w:style w:type="paragraph" w:styleId="Rientrocorpodeltesto3">
    <w:name w:val="Body Text Indent 3"/>
    <w:basedOn w:val="Normale"/>
    <w:rsid w:val="00C24CCD"/>
    <w:pPr>
      <w:spacing w:after="120"/>
      <w:ind w:left="283"/>
    </w:pPr>
    <w:rPr>
      <w:sz w:val="16"/>
      <w:szCs w:val="16"/>
    </w:rPr>
  </w:style>
  <w:style w:type="paragraph" w:customStyle="1" w:styleId="Rientrocorpodeltesto1">
    <w:name w:val="Rientro corpo del testo1"/>
    <w:basedOn w:val="Normale"/>
    <w:rsid w:val="00C24CCD"/>
    <w:pPr>
      <w:tabs>
        <w:tab w:val="left" w:pos="0"/>
      </w:tabs>
      <w:jc w:val="both"/>
    </w:pPr>
    <w:rPr>
      <w:b/>
      <w:sz w:val="24"/>
    </w:rPr>
  </w:style>
  <w:style w:type="paragraph" w:customStyle="1" w:styleId="Stile3">
    <w:name w:val="Stile3"/>
    <w:basedOn w:val="Normale"/>
    <w:rsid w:val="001402B2"/>
    <w:rPr>
      <w:b/>
      <w:sz w:val="24"/>
    </w:rPr>
  </w:style>
  <w:style w:type="paragraph" w:customStyle="1" w:styleId="CarattereCarattereCarattere1CarattereCarattereCarattereCarattere">
    <w:name w:val="Carattere Carattere Carattere1 Carattere Carattere Carattere Carattere"/>
    <w:basedOn w:val="Normale"/>
    <w:rsid w:val="001B5C90"/>
    <w:pPr>
      <w:spacing w:before="120" w:after="120" w:line="240" w:lineRule="exact"/>
    </w:pPr>
    <w:rPr>
      <w:rFonts w:ascii="Tahoma" w:hAnsi="Tahoma"/>
      <w:lang w:val="en-US" w:eastAsia="en-US"/>
    </w:rPr>
  </w:style>
  <w:style w:type="paragraph" w:customStyle="1" w:styleId="Text1">
    <w:name w:val="Text 1"/>
    <w:basedOn w:val="Normale"/>
    <w:rsid w:val="00DC47A1"/>
    <w:pPr>
      <w:spacing w:before="100" w:beforeAutospacing="1" w:after="240" w:afterAutospacing="1"/>
      <w:ind w:left="482"/>
      <w:jc w:val="both"/>
    </w:pPr>
    <w:rPr>
      <w:sz w:val="24"/>
      <w:lang w:val="fr-FR" w:eastAsia="en-US"/>
    </w:rPr>
  </w:style>
  <w:style w:type="table" w:styleId="Grigliatabella">
    <w:name w:val="Table Grid"/>
    <w:basedOn w:val="Tabellanormale"/>
    <w:rsid w:val="002145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CarattereCarattere1CarattereCarattereCarattereCarattere0">
    <w:name w:val="Carattere Carattere Carattere1 Carattere Carattere Carattere Carattere"/>
    <w:basedOn w:val="Normale"/>
    <w:rsid w:val="00E91790"/>
    <w:pPr>
      <w:spacing w:before="120" w:after="120" w:line="240" w:lineRule="exact"/>
    </w:pPr>
    <w:rPr>
      <w:rFonts w:ascii="Tahoma" w:hAnsi="Tahoma"/>
      <w:lang w:val="en-US" w:eastAsia="en-US"/>
    </w:rPr>
  </w:style>
  <w:style w:type="paragraph" w:styleId="Testofumetto">
    <w:name w:val="Balloon Text"/>
    <w:basedOn w:val="Normale"/>
    <w:link w:val="TestofumettoCarattere"/>
    <w:rsid w:val="001715E2"/>
    <w:rPr>
      <w:rFonts w:ascii="Tahoma" w:hAnsi="Tahoma" w:cs="Tahoma"/>
      <w:sz w:val="16"/>
      <w:szCs w:val="16"/>
    </w:rPr>
  </w:style>
  <w:style w:type="character" w:customStyle="1" w:styleId="TestofumettoCarattere">
    <w:name w:val="Testo fumetto Carattere"/>
    <w:basedOn w:val="Carpredefinitoparagrafo"/>
    <w:link w:val="Testofumetto"/>
    <w:rsid w:val="001715E2"/>
    <w:rPr>
      <w:rFonts w:ascii="Tahoma" w:hAnsi="Tahoma" w:cs="Tahoma"/>
      <w:sz w:val="16"/>
      <w:szCs w:val="16"/>
    </w:rPr>
  </w:style>
  <w:style w:type="character" w:customStyle="1" w:styleId="PidipaginaCarattere">
    <w:name w:val="Piè di pagina Carattere"/>
    <w:basedOn w:val="Carpredefinitoparagrafo"/>
    <w:link w:val="Pidipagina"/>
    <w:uiPriority w:val="99"/>
    <w:rsid w:val="00385D11"/>
  </w:style>
  <w:style w:type="paragraph" w:styleId="Testonotaapidipagina">
    <w:name w:val="footnote text"/>
    <w:basedOn w:val="Normale"/>
    <w:link w:val="TestonotaapidipaginaCarattere"/>
    <w:rsid w:val="004121B7"/>
  </w:style>
  <w:style w:type="character" w:customStyle="1" w:styleId="TestonotaapidipaginaCarattere">
    <w:name w:val="Testo nota a piè di pagina Carattere"/>
    <w:basedOn w:val="Carpredefinitoparagrafo"/>
    <w:link w:val="Testonotaapidipagina"/>
    <w:rsid w:val="004121B7"/>
  </w:style>
  <w:style w:type="character" w:styleId="Rimandonotaapidipagina">
    <w:name w:val="footnote reference"/>
    <w:basedOn w:val="Carpredefinitoparagrafo"/>
    <w:rsid w:val="004121B7"/>
    <w:rPr>
      <w:vertAlign w:val="superscript"/>
    </w:rPr>
  </w:style>
  <w:style w:type="paragraph" w:styleId="Paragrafoelenco">
    <w:name w:val="List Paragraph"/>
    <w:basedOn w:val="Normale"/>
    <w:uiPriority w:val="34"/>
    <w:qFormat/>
    <w:rsid w:val="00651513"/>
    <w:pPr>
      <w:ind w:left="708"/>
    </w:pPr>
  </w:style>
  <w:style w:type="character" w:customStyle="1" w:styleId="Titolo9Carattere">
    <w:name w:val="Titolo 9 Carattere"/>
    <w:basedOn w:val="Carpredefinitoparagrafo"/>
    <w:link w:val="Titolo9"/>
    <w:rsid w:val="002226C4"/>
    <w:rPr>
      <w:b/>
      <w:sz w:val="28"/>
    </w:rPr>
  </w:style>
  <w:style w:type="paragraph" w:customStyle="1" w:styleId="Default">
    <w:name w:val="Default"/>
    <w:rsid w:val="00A27BE9"/>
    <w:pPr>
      <w:autoSpaceDE w:val="0"/>
      <w:autoSpaceDN w:val="0"/>
      <w:adjustRightInd w:val="0"/>
    </w:pPr>
    <w:rPr>
      <w:rFonts w:ascii="Verdana" w:hAnsi="Verdana" w:cs="Verdana"/>
      <w:color w:val="000000"/>
      <w:sz w:val="24"/>
      <w:szCs w:val="24"/>
    </w:rPr>
  </w:style>
  <w:style w:type="character" w:customStyle="1" w:styleId="Titolo3Carattere">
    <w:name w:val="Titolo 3 Carattere"/>
    <w:basedOn w:val="Carpredefinitoparagrafo"/>
    <w:link w:val="Titolo3"/>
    <w:rsid w:val="00163244"/>
    <w:rPr>
      <w:b/>
      <w:sz w:val="36"/>
    </w:rPr>
  </w:style>
  <w:style w:type="character" w:customStyle="1" w:styleId="TitoloCarattere">
    <w:name w:val="Titolo Carattere"/>
    <w:link w:val="Titolo"/>
    <w:rsid w:val="00B42FBF"/>
    <w:rPr>
      <w:b/>
      <w:sz w:val="36"/>
    </w:rPr>
  </w:style>
  <w:style w:type="paragraph" w:customStyle="1" w:styleId="Rientrocorpodeltesto21">
    <w:name w:val="Rientro corpo del testo 21"/>
    <w:basedOn w:val="Normale"/>
    <w:rsid w:val="00B42FBF"/>
    <w:pPr>
      <w:suppressAutoHyphens/>
      <w:ind w:left="360"/>
      <w:jc w:val="both"/>
    </w:pPr>
    <w:rPr>
      <w:sz w:val="24"/>
      <w:szCs w:val="24"/>
      <w:lang w:eastAsia="ar-SA"/>
    </w:rPr>
  </w:style>
  <w:style w:type="paragraph" w:styleId="Rientrocorpodeltesto2">
    <w:name w:val="Body Text Indent 2"/>
    <w:basedOn w:val="Normale"/>
    <w:link w:val="Rientrocorpodeltesto2Carattere"/>
    <w:rsid w:val="00B42FBF"/>
    <w:pPr>
      <w:spacing w:after="120" w:line="480" w:lineRule="auto"/>
      <w:ind w:left="283"/>
    </w:pPr>
  </w:style>
  <w:style w:type="character" w:customStyle="1" w:styleId="Rientrocorpodeltesto2Carattere">
    <w:name w:val="Rientro corpo del testo 2 Carattere"/>
    <w:basedOn w:val="Carpredefinitoparagrafo"/>
    <w:link w:val="Rientrocorpodeltesto2"/>
    <w:rsid w:val="00B42FBF"/>
  </w:style>
  <w:style w:type="paragraph" w:styleId="Testonotadichiusura">
    <w:name w:val="endnote text"/>
    <w:basedOn w:val="Normale"/>
    <w:link w:val="TestonotadichiusuraCarattere"/>
    <w:rsid w:val="00B42FBF"/>
  </w:style>
  <w:style w:type="character" w:customStyle="1" w:styleId="TestonotadichiusuraCarattere">
    <w:name w:val="Testo nota di chiusura Carattere"/>
    <w:basedOn w:val="Carpredefinitoparagrafo"/>
    <w:link w:val="Testonotadichiusura"/>
    <w:rsid w:val="00B42FBF"/>
  </w:style>
  <w:style w:type="character" w:styleId="Rimandonotadichiusura">
    <w:name w:val="endnote reference"/>
    <w:rsid w:val="00B42FBF"/>
    <w:rPr>
      <w:vertAlign w:val="superscript"/>
    </w:rPr>
  </w:style>
  <w:style w:type="paragraph" w:customStyle="1" w:styleId="1CarattereCarattereCarattere">
    <w:name w:val="1 Carattere Carattere Carattere"/>
    <w:basedOn w:val="Normale"/>
    <w:rsid w:val="00B42FBF"/>
    <w:pPr>
      <w:spacing w:after="160" w:line="240" w:lineRule="exact"/>
    </w:pPr>
    <w:rPr>
      <w:rFonts w:ascii="Tahoma" w:hAnsi="Tahoma" w:cs="Tahoma"/>
      <w:lang w:val="en-US" w:eastAsia="en-US"/>
    </w:rPr>
  </w:style>
  <w:style w:type="paragraph" w:customStyle="1" w:styleId="Corpodeltesto21">
    <w:name w:val="Corpo del testo 21"/>
    <w:basedOn w:val="Normale"/>
    <w:rsid w:val="00B42FBF"/>
    <w:pPr>
      <w:suppressAutoHyphens/>
      <w:spacing w:after="120" w:line="480" w:lineRule="auto"/>
    </w:pPr>
    <w:rPr>
      <w:sz w:val="24"/>
      <w:szCs w:val="24"/>
      <w:lang w:eastAsia="ar-SA"/>
    </w:rPr>
  </w:style>
  <w:style w:type="character" w:styleId="Enfasigrassetto">
    <w:name w:val="Strong"/>
    <w:uiPriority w:val="22"/>
    <w:qFormat/>
    <w:rsid w:val="00B42FBF"/>
    <w:rPr>
      <w:b/>
      <w:bCs/>
    </w:rPr>
  </w:style>
  <w:style w:type="character" w:customStyle="1" w:styleId="IntestazioneCarattere">
    <w:name w:val="Intestazione Carattere"/>
    <w:basedOn w:val="Carpredefinitoparagrafo"/>
    <w:link w:val="Intestazione"/>
    <w:uiPriority w:val="99"/>
    <w:rsid w:val="00B42FBF"/>
  </w:style>
  <w:style w:type="paragraph" w:styleId="NormaleWeb">
    <w:name w:val="Normal (Web)"/>
    <w:basedOn w:val="Normale"/>
    <w:uiPriority w:val="99"/>
    <w:unhideWhenUsed/>
    <w:rsid w:val="00B42FBF"/>
    <w:pPr>
      <w:spacing w:before="100" w:beforeAutospacing="1" w:after="100" w:afterAutospacing="1"/>
    </w:pPr>
    <w:rPr>
      <w:sz w:val="24"/>
      <w:szCs w:val="24"/>
    </w:rPr>
  </w:style>
  <w:style w:type="character" w:customStyle="1" w:styleId="Titolo7Carattere">
    <w:name w:val="Titolo 7 Carattere"/>
    <w:link w:val="Titolo7"/>
    <w:rsid w:val="00B42FBF"/>
    <w:rPr>
      <w:b/>
      <w:sz w:val="24"/>
    </w:rPr>
  </w:style>
  <w:style w:type="character" w:customStyle="1" w:styleId="CorpotestoCarattere">
    <w:name w:val="Corpo testo Carattere"/>
    <w:link w:val="Corpotesto"/>
    <w:rsid w:val="00B42FBF"/>
    <w:rPr>
      <w:sz w:val="28"/>
    </w:rPr>
  </w:style>
  <w:style w:type="character" w:customStyle="1" w:styleId="Corpodeltesto3Carattere">
    <w:name w:val="Corpo del testo 3 Carattere"/>
    <w:link w:val="Corpodeltesto3"/>
    <w:rsid w:val="00B42FBF"/>
    <w:rPr>
      <w:sz w:val="24"/>
    </w:rPr>
  </w:style>
  <w:style w:type="paragraph" w:customStyle="1" w:styleId="standardgal">
    <w:name w:val="standard gal"/>
    <w:basedOn w:val="Normale"/>
    <w:rsid w:val="00B42FBF"/>
    <w:pPr>
      <w:keepLines/>
      <w:spacing w:before="240" w:line="400" w:lineRule="exact"/>
      <w:jc w:val="both"/>
    </w:pPr>
    <w:rPr>
      <w:rFonts w:ascii="Arial" w:hAnsi="Arial" w:cs="Arial"/>
      <w:sz w:val="24"/>
      <w:szCs w:val="24"/>
    </w:rPr>
  </w:style>
  <w:style w:type="character" w:customStyle="1" w:styleId="Titolo1Carattere">
    <w:name w:val="Titolo 1 Carattere"/>
    <w:link w:val="Titolo1"/>
    <w:uiPriority w:val="9"/>
    <w:rsid w:val="00B42FBF"/>
    <w:rPr>
      <w:b/>
      <w:sz w:val="28"/>
    </w:rPr>
  </w:style>
</w:styles>
</file>

<file path=word/webSettings.xml><?xml version="1.0" encoding="utf-8"?>
<w:webSettings xmlns:r="http://schemas.openxmlformats.org/officeDocument/2006/relationships" xmlns:w="http://schemas.openxmlformats.org/wordprocessingml/2006/main">
  <w:divs>
    <w:div w:id="329258862">
      <w:bodyDiv w:val="1"/>
      <w:marLeft w:val="0"/>
      <w:marRight w:val="0"/>
      <w:marTop w:val="0"/>
      <w:marBottom w:val="0"/>
      <w:divBdr>
        <w:top w:val="none" w:sz="0" w:space="0" w:color="auto"/>
        <w:left w:val="none" w:sz="0" w:space="0" w:color="auto"/>
        <w:bottom w:val="none" w:sz="0" w:space="0" w:color="auto"/>
        <w:right w:val="none" w:sz="0" w:space="0" w:color="auto"/>
      </w:divBdr>
    </w:div>
    <w:div w:id="365446785">
      <w:bodyDiv w:val="1"/>
      <w:marLeft w:val="0"/>
      <w:marRight w:val="0"/>
      <w:marTop w:val="0"/>
      <w:marBottom w:val="0"/>
      <w:divBdr>
        <w:top w:val="none" w:sz="0" w:space="0" w:color="auto"/>
        <w:left w:val="none" w:sz="0" w:space="0" w:color="auto"/>
        <w:bottom w:val="none" w:sz="0" w:space="0" w:color="auto"/>
        <w:right w:val="none" w:sz="0" w:space="0" w:color="auto"/>
      </w:divBdr>
    </w:div>
    <w:div w:id="469327204">
      <w:bodyDiv w:val="1"/>
      <w:marLeft w:val="0"/>
      <w:marRight w:val="0"/>
      <w:marTop w:val="0"/>
      <w:marBottom w:val="0"/>
      <w:divBdr>
        <w:top w:val="none" w:sz="0" w:space="0" w:color="auto"/>
        <w:left w:val="none" w:sz="0" w:space="0" w:color="auto"/>
        <w:bottom w:val="none" w:sz="0" w:space="0" w:color="auto"/>
        <w:right w:val="none" w:sz="0" w:space="0" w:color="auto"/>
      </w:divBdr>
    </w:div>
    <w:div w:id="744183615">
      <w:bodyDiv w:val="1"/>
      <w:marLeft w:val="0"/>
      <w:marRight w:val="0"/>
      <w:marTop w:val="0"/>
      <w:marBottom w:val="0"/>
      <w:divBdr>
        <w:top w:val="none" w:sz="0" w:space="0" w:color="auto"/>
        <w:left w:val="none" w:sz="0" w:space="0" w:color="auto"/>
        <w:bottom w:val="none" w:sz="0" w:space="0" w:color="auto"/>
        <w:right w:val="none" w:sz="0" w:space="0" w:color="auto"/>
      </w:divBdr>
    </w:div>
    <w:div w:id="1043284990">
      <w:bodyDiv w:val="1"/>
      <w:marLeft w:val="0"/>
      <w:marRight w:val="0"/>
      <w:marTop w:val="0"/>
      <w:marBottom w:val="0"/>
      <w:divBdr>
        <w:top w:val="none" w:sz="0" w:space="0" w:color="auto"/>
        <w:left w:val="none" w:sz="0" w:space="0" w:color="auto"/>
        <w:bottom w:val="none" w:sz="0" w:space="0" w:color="auto"/>
        <w:right w:val="none" w:sz="0" w:space="0" w:color="auto"/>
      </w:divBdr>
    </w:div>
    <w:div w:id="1350792932">
      <w:bodyDiv w:val="1"/>
      <w:marLeft w:val="0"/>
      <w:marRight w:val="0"/>
      <w:marTop w:val="0"/>
      <w:marBottom w:val="0"/>
      <w:divBdr>
        <w:top w:val="none" w:sz="0" w:space="0" w:color="auto"/>
        <w:left w:val="none" w:sz="0" w:space="0" w:color="auto"/>
        <w:bottom w:val="none" w:sz="0" w:space="0" w:color="auto"/>
        <w:right w:val="none" w:sz="0" w:space="0" w:color="auto"/>
      </w:divBdr>
    </w:div>
    <w:div w:id="1433429111">
      <w:bodyDiv w:val="1"/>
      <w:marLeft w:val="0"/>
      <w:marRight w:val="0"/>
      <w:marTop w:val="0"/>
      <w:marBottom w:val="0"/>
      <w:divBdr>
        <w:top w:val="none" w:sz="0" w:space="0" w:color="auto"/>
        <w:left w:val="none" w:sz="0" w:space="0" w:color="auto"/>
        <w:bottom w:val="none" w:sz="0" w:space="0" w:color="auto"/>
        <w:right w:val="none" w:sz="0" w:space="0" w:color="auto"/>
      </w:divBdr>
    </w:div>
    <w:div w:id="1678073806">
      <w:bodyDiv w:val="1"/>
      <w:marLeft w:val="0"/>
      <w:marRight w:val="0"/>
      <w:marTop w:val="0"/>
      <w:marBottom w:val="0"/>
      <w:divBdr>
        <w:top w:val="none" w:sz="0" w:space="0" w:color="auto"/>
        <w:left w:val="none" w:sz="0" w:space="0" w:color="auto"/>
        <w:bottom w:val="none" w:sz="0" w:space="0" w:color="auto"/>
        <w:right w:val="none" w:sz="0" w:space="0" w:color="auto"/>
      </w:divBdr>
    </w:div>
    <w:div w:id="1696693043">
      <w:bodyDiv w:val="1"/>
      <w:marLeft w:val="0"/>
      <w:marRight w:val="0"/>
      <w:marTop w:val="0"/>
      <w:marBottom w:val="0"/>
      <w:divBdr>
        <w:top w:val="none" w:sz="0" w:space="0" w:color="auto"/>
        <w:left w:val="none" w:sz="0" w:space="0" w:color="auto"/>
        <w:bottom w:val="none" w:sz="0" w:space="0" w:color="auto"/>
        <w:right w:val="none" w:sz="0" w:space="0" w:color="auto"/>
      </w:divBdr>
    </w:div>
    <w:div w:id="1757747378">
      <w:bodyDiv w:val="1"/>
      <w:marLeft w:val="0"/>
      <w:marRight w:val="0"/>
      <w:marTop w:val="0"/>
      <w:marBottom w:val="0"/>
      <w:divBdr>
        <w:top w:val="none" w:sz="0" w:space="0" w:color="auto"/>
        <w:left w:val="none" w:sz="0" w:space="0" w:color="auto"/>
        <w:bottom w:val="none" w:sz="0" w:space="0" w:color="auto"/>
        <w:right w:val="none" w:sz="0" w:space="0" w:color="auto"/>
      </w:divBdr>
    </w:div>
    <w:div w:id="1988895196">
      <w:bodyDiv w:val="1"/>
      <w:marLeft w:val="0"/>
      <w:marRight w:val="0"/>
      <w:marTop w:val="0"/>
      <w:marBottom w:val="0"/>
      <w:divBdr>
        <w:top w:val="none" w:sz="0" w:space="0" w:color="auto"/>
        <w:left w:val="none" w:sz="0" w:space="0" w:color="auto"/>
        <w:bottom w:val="none" w:sz="0" w:space="0" w:color="auto"/>
        <w:right w:val="none" w:sz="0" w:space="0" w:color="auto"/>
      </w:divBdr>
    </w:div>
    <w:div w:id="212534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pollino.it" TargetMode="External"/><Relationship Id="rId18" Type="http://schemas.openxmlformats.org/officeDocument/2006/relationships/footer" Target="foot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emf"/><Relationship Id="rId12" Type="http://schemas.openxmlformats.org/officeDocument/2006/relationships/hyperlink" Target="http://www.associazionechiron.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galpollino.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associazionechiron.it" TargetMode="Externa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www.associazionechiron.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858</Words>
  <Characters>4892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5739</CharactersWithSpaces>
  <SharedDoc>false</SharedDoc>
  <HLinks>
    <vt:vector size="30" baseType="variant">
      <vt:variant>
        <vt:i4>1507394</vt:i4>
      </vt:variant>
      <vt:variant>
        <vt:i4>12</vt:i4>
      </vt:variant>
      <vt:variant>
        <vt:i4>0</vt:i4>
      </vt:variant>
      <vt:variant>
        <vt:i4>5</vt:i4>
      </vt:variant>
      <vt:variant>
        <vt:lpwstr>http://www.galpollino.it/</vt:lpwstr>
      </vt:variant>
      <vt:variant>
        <vt:lpwstr/>
      </vt:variant>
      <vt:variant>
        <vt:i4>1507394</vt:i4>
      </vt:variant>
      <vt:variant>
        <vt:i4>9</vt:i4>
      </vt:variant>
      <vt:variant>
        <vt:i4>0</vt:i4>
      </vt:variant>
      <vt:variant>
        <vt:i4>5</vt:i4>
      </vt:variant>
      <vt:variant>
        <vt:lpwstr>http://www.galpollino.it/</vt:lpwstr>
      </vt:variant>
      <vt:variant>
        <vt:lpwstr/>
      </vt:variant>
      <vt:variant>
        <vt:i4>1507394</vt:i4>
      </vt:variant>
      <vt:variant>
        <vt:i4>6</vt:i4>
      </vt:variant>
      <vt:variant>
        <vt:i4>0</vt:i4>
      </vt:variant>
      <vt:variant>
        <vt:i4>5</vt:i4>
      </vt:variant>
      <vt:variant>
        <vt:lpwstr>http://www.galpollino.it/</vt:lpwstr>
      </vt:variant>
      <vt:variant>
        <vt:lpwstr/>
      </vt:variant>
      <vt:variant>
        <vt:i4>1507394</vt:i4>
      </vt:variant>
      <vt:variant>
        <vt:i4>3</vt:i4>
      </vt:variant>
      <vt:variant>
        <vt:i4>0</vt:i4>
      </vt:variant>
      <vt:variant>
        <vt:i4>5</vt:i4>
      </vt:variant>
      <vt:variant>
        <vt:lpwstr>http://www.galpollino.it/</vt:lpwstr>
      </vt:variant>
      <vt:variant>
        <vt:lpwstr/>
      </vt:variant>
      <vt:variant>
        <vt:i4>1507394</vt:i4>
      </vt:variant>
      <vt:variant>
        <vt:i4>0</vt:i4>
      </vt:variant>
      <vt:variant>
        <vt:i4>0</vt:i4>
      </vt:variant>
      <vt:variant>
        <vt:i4>5</vt:i4>
      </vt:variant>
      <vt:variant>
        <vt:lpwstr>http://www.galpollino.it/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CONSORZIO</dc:creator>
  <cp:lastModifiedBy>assochironXII</cp:lastModifiedBy>
  <cp:revision>34</cp:revision>
  <cp:lastPrinted>2014-10-22T16:11:00Z</cp:lastPrinted>
  <dcterms:created xsi:type="dcterms:W3CDTF">2014-10-22T10:15:00Z</dcterms:created>
  <dcterms:modified xsi:type="dcterms:W3CDTF">2014-12-05T11:43:00Z</dcterms:modified>
</cp:coreProperties>
</file>